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DAC28" w14:textId="38D24371" w:rsidR="007166CE" w:rsidRDefault="00981F0D" w:rsidP="009E19C1">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572280E" wp14:editId="4F3DC39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6923666" w14:textId="77777777" w:rsidR="007166CE" w:rsidRDefault="007166CE" w:rsidP="009E19C1">
      <w:pPr>
        <w:pStyle w:val="berschrift1"/>
      </w:pPr>
      <w:r>
        <w:br w:type="page"/>
      </w:r>
      <w:r>
        <w:lastRenderedPageBreak/>
        <w:t>Vorwort</w:t>
      </w:r>
    </w:p>
    <w:p w14:paraId="723DC5E9" w14:textId="77777777" w:rsidR="007166CE" w:rsidRDefault="007E1779" w:rsidP="009E19C1">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6DE7A33" w14:textId="77777777" w:rsidR="007E1779" w:rsidRDefault="008D7463" w:rsidP="009E19C1">
      <w:r>
        <w:t xml:space="preserve">Dieses Jahr hat uns allen eine Menge abverlangt – doch Gott hat uns hindurchgetragen. </w:t>
      </w:r>
    </w:p>
    <w:p w14:paraId="6002C86C" w14:textId="77777777" w:rsidR="008D7463" w:rsidRDefault="008D7463" w:rsidP="009E19C1">
      <w:r>
        <w:t>Für mich persönlich bot die Zeit, die ich gewonnen habe, die Gelegenheit, einige neue Bücher zu erstellen. Gleichzeitig überarbeite ich viele der alten Bücher, sei es, um Fehler zu beheben oder neue Inhalte hinzuzufügen.</w:t>
      </w:r>
    </w:p>
    <w:p w14:paraId="65CFC587" w14:textId="77777777" w:rsidR="007E1779" w:rsidRDefault="007E1779" w:rsidP="009E19C1">
      <w:r>
        <w:t>Vielleicht hat aber auch der eine oder die andere Lust, mitzumachen und neue Bücher zu erstellen – sprecht mich einfach an.</w:t>
      </w:r>
    </w:p>
    <w:p w14:paraId="6ED9B444" w14:textId="77777777" w:rsidR="007166CE" w:rsidRDefault="007166CE" w:rsidP="009E19C1">
      <w:r>
        <w:t>Euch allen wünsche ich Gottes reichen Segen und dass Ihr für Euch interessante Texte hier findet. Für Anregungen bin ich immer dankbar.</w:t>
      </w:r>
    </w:p>
    <w:p w14:paraId="30E587F2" w14:textId="77777777" w:rsidR="007166CE" w:rsidRDefault="007166CE" w:rsidP="009E19C1">
      <w:r>
        <w:t>Gruß &amp; Segen,</w:t>
      </w:r>
    </w:p>
    <w:p w14:paraId="709D1079" w14:textId="77777777" w:rsidR="007166CE" w:rsidRDefault="007166CE" w:rsidP="009E19C1">
      <w:r>
        <w:t>Andreas</w:t>
      </w:r>
    </w:p>
    <w:p w14:paraId="548DEFB0" w14:textId="77777777" w:rsidR="0022039F" w:rsidRDefault="007166CE" w:rsidP="009E19C1">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EC923C" w14:textId="77777777" w:rsidR="009E19C1" w:rsidRDefault="009E19C1" w:rsidP="009E19C1">
      <w:pPr>
        <w:pStyle w:val="berschrift1"/>
        <w:rPr>
          <w:sz w:val="48"/>
        </w:rPr>
      </w:pPr>
      <w:proofErr w:type="spellStart"/>
      <w:r>
        <w:t>Böschenstein</w:t>
      </w:r>
      <w:proofErr w:type="spellEnd"/>
      <w:r>
        <w:t xml:space="preserve">, Johann - Ain Christlicher </w:t>
      </w:r>
      <w:proofErr w:type="spellStart"/>
      <w:r>
        <w:t>Vnderricht</w:t>
      </w:r>
      <w:proofErr w:type="spellEnd"/>
      <w:r>
        <w:t xml:space="preserve"> der </w:t>
      </w:r>
      <w:proofErr w:type="spellStart"/>
      <w:r>
        <w:t>Bruederlichen</w:t>
      </w:r>
      <w:proofErr w:type="spellEnd"/>
      <w:r>
        <w:t xml:space="preserve"> lieb ...</w:t>
      </w:r>
    </w:p>
    <w:p w14:paraId="64B2D5B8" w14:textId="77777777" w:rsidR="009E19C1" w:rsidRDefault="009E19C1" w:rsidP="009E19C1">
      <w:pPr>
        <w:pStyle w:val="StandardWeb"/>
      </w:pPr>
      <w:r>
        <w:rPr>
          <w:rStyle w:val="Fett"/>
        </w:rPr>
        <w:t xml:space="preserve">… gezogen </w:t>
      </w:r>
      <w:proofErr w:type="spellStart"/>
      <w:r>
        <w:rPr>
          <w:rStyle w:val="Fett"/>
        </w:rPr>
        <w:t>auß</w:t>
      </w:r>
      <w:proofErr w:type="spellEnd"/>
      <w:r>
        <w:rPr>
          <w:rStyle w:val="Fett"/>
        </w:rPr>
        <w:t xml:space="preserve"> der </w:t>
      </w:r>
      <w:proofErr w:type="spellStart"/>
      <w:r>
        <w:rPr>
          <w:rStyle w:val="Fett"/>
        </w:rPr>
        <w:t>heyligen</w:t>
      </w:r>
      <w:proofErr w:type="spellEnd"/>
      <w:r>
        <w:rPr>
          <w:rStyle w:val="Fett"/>
        </w:rPr>
        <w:t xml:space="preserve"> </w:t>
      </w:r>
      <w:proofErr w:type="spellStart"/>
      <w:r>
        <w:rPr>
          <w:rStyle w:val="Fett"/>
        </w:rPr>
        <w:t>geschrifft</w:t>
      </w:r>
      <w:proofErr w:type="spellEnd"/>
      <w:r>
        <w:rPr>
          <w:rStyle w:val="Fett"/>
        </w:rPr>
        <w:t xml:space="preserve">. Durch Johann </w:t>
      </w:r>
      <w:proofErr w:type="spellStart"/>
      <w:r>
        <w:rPr>
          <w:rStyle w:val="Fett"/>
        </w:rPr>
        <w:t>Boschenstayn</w:t>
      </w:r>
      <w:proofErr w:type="spellEnd"/>
      <w:r>
        <w:rPr>
          <w:rStyle w:val="Fett"/>
        </w:rPr>
        <w:t>.</w:t>
      </w:r>
      <w:r>
        <w:t xml:space="preserve"> </w:t>
      </w:r>
    </w:p>
    <w:p w14:paraId="3BBDF073" w14:textId="77777777" w:rsidR="009E19C1" w:rsidRDefault="009E19C1" w:rsidP="009E19C1">
      <w:pPr>
        <w:pStyle w:val="StandardWeb"/>
      </w:pPr>
      <w:r>
        <w:t xml:space="preserve">Zugesandt h. Philippo/ Münch </w:t>
      </w:r>
      <w:proofErr w:type="spellStart"/>
      <w:r>
        <w:t>Collegaten</w:t>
      </w:r>
      <w:proofErr w:type="spellEnd"/>
      <w:r>
        <w:t xml:space="preserve"> zu </w:t>
      </w:r>
      <w:proofErr w:type="spellStart"/>
      <w:r>
        <w:t>haydelberg</w:t>
      </w:r>
      <w:proofErr w:type="spellEnd"/>
      <w:r>
        <w:t xml:space="preserve">. Anno. </w:t>
      </w:r>
      <w:proofErr w:type="spellStart"/>
      <w:r>
        <w:t>M.D</w:t>
      </w:r>
      <w:proofErr w:type="spellEnd"/>
      <w:r>
        <w:t xml:space="preserve">. </w:t>
      </w:r>
      <w:proofErr w:type="spellStart"/>
      <w:r>
        <w:t>xxiiii</w:t>
      </w:r>
      <w:proofErr w:type="spellEnd"/>
      <w:r>
        <w:t xml:space="preserve">. </w:t>
      </w:r>
      <w:proofErr w:type="spellStart"/>
      <w:r>
        <w:t>Jare</w:t>
      </w:r>
      <w:proofErr w:type="spellEnd"/>
      <w:r>
        <w:t xml:space="preserve">. </w:t>
      </w:r>
    </w:p>
    <w:p w14:paraId="00BE483E" w14:textId="77777777" w:rsidR="009E19C1" w:rsidRDefault="009E19C1" w:rsidP="009E19C1">
      <w:pPr>
        <w:pStyle w:val="StandardWeb"/>
      </w:pPr>
      <w:r>
        <w:t xml:space="preserve">Im </w:t>
      </w:r>
      <w:proofErr w:type="spellStart"/>
      <w:r>
        <w:t>namen</w:t>
      </w:r>
      <w:proofErr w:type="spellEnd"/>
      <w:r>
        <w:t xml:space="preserve"> des </w:t>
      </w:r>
      <w:proofErr w:type="spellStart"/>
      <w:r>
        <w:t>herren</w:t>
      </w:r>
      <w:proofErr w:type="spellEnd"/>
      <w:r>
        <w:t xml:space="preserve">. CHristus Jesus sagt. </w:t>
      </w:r>
      <w:proofErr w:type="spellStart"/>
      <w:r>
        <w:t>Dz</w:t>
      </w:r>
      <w:proofErr w:type="spellEnd"/>
      <w:r>
        <w:t xml:space="preserve"> ist mein gebot/ das </w:t>
      </w:r>
      <w:proofErr w:type="spellStart"/>
      <w:r>
        <w:t>ir</w:t>
      </w:r>
      <w:proofErr w:type="spellEnd"/>
      <w:r>
        <w:t xml:space="preserve"> einander lieb habt/ wie ich euch geliebt hab/ </w:t>
      </w:r>
      <w:proofErr w:type="spellStart"/>
      <w:r>
        <w:t>niemant</w:t>
      </w:r>
      <w:proofErr w:type="spellEnd"/>
      <w:r>
        <w:t xml:space="preserve"> hat ein grössere liebe/ dann welcher sein </w:t>
      </w:r>
      <w:proofErr w:type="spellStart"/>
      <w:r>
        <w:t>seel</w:t>
      </w:r>
      <w:proofErr w:type="spellEnd"/>
      <w:r>
        <w:t xml:space="preserve"> setzt </w:t>
      </w:r>
      <w:proofErr w:type="spellStart"/>
      <w:r>
        <w:t>fur</w:t>
      </w:r>
      <w:proofErr w:type="spellEnd"/>
      <w:r>
        <w:t xml:space="preserve"> </w:t>
      </w:r>
      <w:proofErr w:type="spellStart"/>
      <w:r>
        <w:t>seyne</w:t>
      </w:r>
      <w:proofErr w:type="spellEnd"/>
      <w:r>
        <w:t xml:space="preserve"> </w:t>
      </w:r>
      <w:proofErr w:type="spellStart"/>
      <w:r>
        <w:t>freünde</w:t>
      </w:r>
      <w:proofErr w:type="spellEnd"/>
      <w:r>
        <w:t xml:space="preserve">/ </w:t>
      </w:r>
      <w:proofErr w:type="spellStart"/>
      <w:r>
        <w:t>jr</w:t>
      </w:r>
      <w:proofErr w:type="spellEnd"/>
      <w:r>
        <w:t xml:space="preserve"> </w:t>
      </w:r>
      <w:proofErr w:type="spellStart"/>
      <w:r>
        <w:t>seyt</w:t>
      </w:r>
      <w:proofErr w:type="spellEnd"/>
      <w:r>
        <w:t xml:space="preserve"> meine </w:t>
      </w:r>
      <w:proofErr w:type="spellStart"/>
      <w:r>
        <w:t>freündt</w:t>
      </w:r>
      <w:proofErr w:type="spellEnd"/>
      <w:r>
        <w:t xml:space="preserve">/ ob </w:t>
      </w:r>
      <w:proofErr w:type="spellStart"/>
      <w:r>
        <w:t>ir</w:t>
      </w:r>
      <w:proofErr w:type="spellEnd"/>
      <w:r>
        <w:t xml:space="preserve"> thun wert das ich euch </w:t>
      </w:r>
      <w:proofErr w:type="spellStart"/>
      <w:r>
        <w:t>gepeüt</w:t>
      </w:r>
      <w:proofErr w:type="spellEnd"/>
      <w:r>
        <w:t xml:space="preserve">. Die </w:t>
      </w:r>
      <w:proofErr w:type="spellStart"/>
      <w:r>
        <w:t>wurtzel</w:t>
      </w:r>
      <w:proofErr w:type="spellEnd"/>
      <w:r>
        <w:t xml:space="preserve"> der lieb ist der fest glaub/ </w:t>
      </w:r>
      <w:proofErr w:type="spellStart"/>
      <w:r>
        <w:t>vnnd</w:t>
      </w:r>
      <w:proofErr w:type="spellEnd"/>
      <w:r>
        <w:t xml:space="preserve"> </w:t>
      </w:r>
      <w:proofErr w:type="spellStart"/>
      <w:r>
        <w:t>höchsts</w:t>
      </w:r>
      <w:proofErr w:type="spellEnd"/>
      <w:r>
        <w:t xml:space="preserve"> </w:t>
      </w:r>
      <w:proofErr w:type="spellStart"/>
      <w:r>
        <w:t>vertrawen</w:t>
      </w:r>
      <w:proofErr w:type="spellEnd"/>
      <w:r>
        <w:t xml:space="preserve"> in Christum Jesum den </w:t>
      </w:r>
      <w:proofErr w:type="spellStart"/>
      <w:r>
        <w:t>sun</w:t>
      </w:r>
      <w:proofErr w:type="spellEnd"/>
      <w:r>
        <w:t xml:space="preserve"> </w:t>
      </w:r>
      <w:proofErr w:type="spellStart"/>
      <w:r>
        <w:t>gottes</w:t>
      </w:r>
      <w:proofErr w:type="spellEnd"/>
      <w:r>
        <w:t xml:space="preserve">/ </w:t>
      </w:r>
      <w:proofErr w:type="spellStart"/>
      <w:r>
        <w:t>vonn</w:t>
      </w:r>
      <w:proofErr w:type="spellEnd"/>
      <w:r>
        <w:t xml:space="preserve"> der </w:t>
      </w:r>
      <w:proofErr w:type="spellStart"/>
      <w:r>
        <w:t>reynen</w:t>
      </w:r>
      <w:proofErr w:type="spellEnd"/>
      <w:r>
        <w:t xml:space="preserve"> </w:t>
      </w:r>
      <w:proofErr w:type="spellStart"/>
      <w:r>
        <w:t>magt</w:t>
      </w:r>
      <w:proofErr w:type="spellEnd"/>
      <w:r>
        <w:t xml:space="preserve"> Maria/ nach der </w:t>
      </w:r>
      <w:proofErr w:type="spellStart"/>
      <w:r>
        <w:t>menschait</w:t>
      </w:r>
      <w:proofErr w:type="spellEnd"/>
      <w:r>
        <w:t xml:space="preserve"> </w:t>
      </w:r>
      <w:proofErr w:type="spellStart"/>
      <w:r>
        <w:t>geporn</w:t>
      </w:r>
      <w:proofErr w:type="spellEnd"/>
      <w:r>
        <w:t xml:space="preserve">/ von den </w:t>
      </w:r>
      <w:proofErr w:type="spellStart"/>
      <w:r>
        <w:t>schrifftgelertn</w:t>
      </w:r>
      <w:proofErr w:type="spellEnd"/>
      <w:r>
        <w:t xml:space="preserve"> </w:t>
      </w:r>
      <w:proofErr w:type="spellStart"/>
      <w:r>
        <w:t>getödt</w:t>
      </w:r>
      <w:proofErr w:type="spellEnd"/>
      <w:r>
        <w:t xml:space="preserve">/ von </w:t>
      </w:r>
      <w:proofErr w:type="spellStart"/>
      <w:r>
        <w:t>Got</w:t>
      </w:r>
      <w:proofErr w:type="spellEnd"/>
      <w:r>
        <w:t xml:space="preserve"> dem </w:t>
      </w:r>
      <w:proofErr w:type="spellStart"/>
      <w:r>
        <w:t>vater</w:t>
      </w:r>
      <w:proofErr w:type="spellEnd"/>
      <w:r>
        <w:t xml:space="preserve"> </w:t>
      </w:r>
      <w:proofErr w:type="spellStart"/>
      <w:r>
        <w:t>auff</w:t>
      </w:r>
      <w:proofErr w:type="spellEnd"/>
      <w:r>
        <w:t xml:space="preserve"> erweckt/ am dritten tag von dem todt/ darnach in die </w:t>
      </w:r>
      <w:proofErr w:type="spellStart"/>
      <w:r>
        <w:t>himel</w:t>
      </w:r>
      <w:proofErr w:type="spellEnd"/>
      <w:r>
        <w:t xml:space="preserve"> gestiegen/ </w:t>
      </w:r>
      <w:proofErr w:type="spellStart"/>
      <w:r>
        <w:t>sitzent</w:t>
      </w:r>
      <w:proofErr w:type="spellEnd"/>
      <w:r>
        <w:t xml:space="preserve"> zu der gerechten Gottes/ da </w:t>
      </w:r>
      <w:proofErr w:type="spellStart"/>
      <w:r>
        <w:t>selbs</w:t>
      </w:r>
      <w:proofErr w:type="spellEnd"/>
      <w:r>
        <w:t xml:space="preserve"> </w:t>
      </w:r>
      <w:proofErr w:type="spellStart"/>
      <w:r>
        <w:t>eyniger</w:t>
      </w:r>
      <w:proofErr w:type="spellEnd"/>
      <w:r>
        <w:t xml:space="preserve"> </w:t>
      </w:r>
      <w:proofErr w:type="spellStart"/>
      <w:r>
        <w:t>mitler</w:t>
      </w:r>
      <w:proofErr w:type="spellEnd"/>
      <w:r>
        <w:t xml:space="preserve"> </w:t>
      </w:r>
      <w:proofErr w:type="spellStart"/>
      <w:r>
        <w:t>vnd</w:t>
      </w:r>
      <w:proofErr w:type="spellEnd"/>
      <w:r>
        <w:t xml:space="preserve"> </w:t>
      </w:r>
      <w:proofErr w:type="spellStart"/>
      <w:r>
        <w:t>eyniger</w:t>
      </w:r>
      <w:proofErr w:type="spellEnd"/>
      <w:r>
        <w:t xml:space="preserve"> </w:t>
      </w:r>
      <w:proofErr w:type="spellStart"/>
      <w:r>
        <w:t>fürsprech</w:t>
      </w:r>
      <w:proofErr w:type="spellEnd"/>
      <w:r>
        <w:t xml:space="preserve"> </w:t>
      </w:r>
      <w:proofErr w:type="spellStart"/>
      <w:r>
        <w:t>menschlichs</w:t>
      </w:r>
      <w:proofErr w:type="spellEnd"/>
      <w:r>
        <w:t xml:space="preserve"> </w:t>
      </w:r>
      <w:proofErr w:type="spellStart"/>
      <w:r>
        <w:t>geschlechts</w:t>
      </w:r>
      <w:proofErr w:type="spellEnd"/>
      <w:r>
        <w:t xml:space="preserve"> gegen </w:t>
      </w:r>
      <w:proofErr w:type="spellStart"/>
      <w:r>
        <w:t>got</w:t>
      </w:r>
      <w:proofErr w:type="spellEnd"/>
      <w:r>
        <w:t xml:space="preserve"> </w:t>
      </w:r>
      <w:proofErr w:type="spellStart"/>
      <w:r>
        <w:t>vmb</w:t>
      </w:r>
      <w:proofErr w:type="spellEnd"/>
      <w:r>
        <w:t xml:space="preserve"> </w:t>
      </w:r>
      <w:proofErr w:type="spellStart"/>
      <w:r>
        <w:t>vergebung</w:t>
      </w:r>
      <w:proofErr w:type="spellEnd"/>
      <w:r>
        <w:t xml:space="preserve"> der </w:t>
      </w:r>
      <w:proofErr w:type="spellStart"/>
      <w:r>
        <w:t>sund</w:t>
      </w:r>
      <w:proofErr w:type="spellEnd"/>
      <w:r>
        <w:t xml:space="preserve">. Also ist </w:t>
      </w:r>
      <w:proofErr w:type="spellStart"/>
      <w:r>
        <w:t>diser</w:t>
      </w:r>
      <w:proofErr w:type="spellEnd"/>
      <w:r>
        <w:t xml:space="preserve"> glaub ein </w:t>
      </w:r>
      <w:proofErr w:type="spellStart"/>
      <w:r>
        <w:t>warer</w:t>
      </w:r>
      <w:proofErr w:type="spellEnd"/>
      <w:r>
        <w:t xml:space="preserve"> </w:t>
      </w:r>
      <w:proofErr w:type="spellStart"/>
      <w:r>
        <w:t>vrsprung</w:t>
      </w:r>
      <w:proofErr w:type="spellEnd"/>
      <w:r>
        <w:t xml:space="preserve"> </w:t>
      </w:r>
      <w:proofErr w:type="spellStart"/>
      <w:r>
        <w:t>darauß</w:t>
      </w:r>
      <w:proofErr w:type="spellEnd"/>
      <w:r>
        <w:t xml:space="preserve"> die lieb </w:t>
      </w:r>
      <w:proofErr w:type="spellStart"/>
      <w:r>
        <w:t>volgen</w:t>
      </w:r>
      <w:proofErr w:type="spellEnd"/>
      <w:r>
        <w:t xml:space="preserve"> muß/ gegen dem </w:t>
      </w:r>
      <w:proofErr w:type="spellStart"/>
      <w:r>
        <w:t>nechsten</w:t>
      </w:r>
      <w:proofErr w:type="spellEnd"/>
      <w:r>
        <w:t xml:space="preserve">/ wie </w:t>
      </w:r>
      <w:proofErr w:type="spellStart"/>
      <w:r>
        <w:t>vns</w:t>
      </w:r>
      <w:proofErr w:type="spellEnd"/>
      <w:r>
        <w:t xml:space="preserve"> Christus </w:t>
      </w:r>
      <w:proofErr w:type="spellStart"/>
      <w:r>
        <w:t>gelert</w:t>
      </w:r>
      <w:proofErr w:type="spellEnd"/>
      <w:r>
        <w:t xml:space="preserve"> hat/ was </w:t>
      </w:r>
      <w:proofErr w:type="spellStart"/>
      <w:r>
        <w:t>ir</w:t>
      </w:r>
      <w:proofErr w:type="spellEnd"/>
      <w:r>
        <w:t xml:space="preserve"> den </w:t>
      </w:r>
      <w:proofErr w:type="spellStart"/>
      <w:r>
        <w:t>mynsten</w:t>
      </w:r>
      <w:proofErr w:type="spellEnd"/>
      <w:r>
        <w:t xml:space="preserve"> (die in mich glauben) </w:t>
      </w:r>
      <w:proofErr w:type="spellStart"/>
      <w:r>
        <w:t>thund</w:t>
      </w:r>
      <w:proofErr w:type="spellEnd"/>
      <w:r>
        <w:t xml:space="preserve">/ das </w:t>
      </w:r>
      <w:proofErr w:type="spellStart"/>
      <w:r>
        <w:t>wil</w:t>
      </w:r>
      <w:proofErr w:type="spellEnd"/>
      <w:r>
        <w:t xml:space="preserve"> ich </w:t>
      </w:r>
      <w:proofErr w:type="spellStart"/>
      <w:r>
        <w:t>annemen</w:t>
      </w:r>
      <w:proofErr w:type="spellEnd"/>
      <w:r>
        <w:t xml:space="preserve"> als </w:t>
      </w:r>
      <w:proofErr w:type="spellStart"/>
      <w:r>
        <w:t>het</w:t>
      </w:r>
      <w:proofErr w:type="spellEnd"/>
      <w:r>
        <w:t xml:space="preserve"> </w:t>
      </w:r>
      <w:proofErr w:type="spellStart"/>
      <w:r>
        <w:t>ir</w:t>
      </w:r>
      <w:proofErr w:type="spellEnd"/>
      <w:r>
        <w:t xml:space="preserve"> </w:t>
      </w:r>
      <w:proofErr w:type="spellStart"/>
      <w:r>
        <w:t>mirß</w:t>
      </w:r>
      <w:proofErr w:type="spellEnd"/>
      <w:r>
        <w:t xml:space="preserve"> </w:t>
      </w:r>
      <w:proofErr w:type="spellStart"/>
      <w:r>
        <w:t>gethon</w:t>
      </w:r>
      <w:proofErr w:type="spellEnd"/>
      <w:r>
        <w:t xml:space="preserve"> die liebe </w:t>
      </w:r>
      <w:proofErr w:type="spellStart"/>
      <w:r>
        <w:t>geduldt</w:t>
      </w:r>
      <w:proofErr w:type="spellEnd"/>
      <w:r>
        <w:t xml:space="preserve"> alle gebrechen des nächsten/ </w:t>
      </w:r>
      <w:proofErr w:type="spellStart"/>
      <w:r>
        <w:t>sy</w:t>
      </w:r>
      <w:proofErr w:type="spellEnd"/>
      <w:r>
        <w:t xml:space="preserve"> </w:t>
      </w:r>
      <w:proofErr w:type="spellStart"/>
      <w:r>
        <w:t>gedult</w:t>
      </w:r>
      <w:proofErr w:type="spellEnd"/>
      <w:r>
        <w:t xml:space="preserve"> den gerechten </w:t>
      </w:r>
      <w:proofErr w:type="spellStart"/>
      <w:r>
        <w:t>vnd</w:t>
      </w:r>
      <w:proofErr w:type="spellEnd"/>
      <w:r>
        <w:t xml:space="preserve"> </w:t>
      </w:r>
      <w:proofErr w:type="spellStart"/>
      <w:r>
        <w:t>vngerechten</w:t>
      </w:r>
      <w:proofErr w:type="spellEnd"/>
      <w:r>
        <w:t xml:space="preserve">/ wie Christus die Sonn laßt </w:t>
      </w:r>
      <w:proofErr w:type="spellStart"/>
      <w:r>
        <w:t>scheynen</w:t>
      </w:r>
      <w:proofErr w:type="spellEnd"/>
      <w:r>
        <w:t xml:space="preserve"> über gut </w:t>
      </w:r>
      <w:proofErr w:type="spellStart"/>
      <w:r>
        <w:t>vnd</w:t>
      </w:r>
      <w:proofErr w:type="spellEnd"/>
      <w:r>
        <w:t xml:space="preserve"> </w:t>
      </w:r>
      <w:proofErr w:type="spellStart"/>
      <w:r>
        <w:t>böß</w:t>
      </w:r>
      <w:proofErr w:type="spellEnd"/>
      <w:r>
        <w:t xml:space="preserve">/ die liebe </w:t>
      </w:r>
      <w:proofErr w:type="spellStart"/>
      <w:r>
        <w:t>frewt</w:t>
      </w:r>
      <w:proofErr w:type="spellEnd"/>
      <w:r>
        <w:t xml:space="preserve"> sich der </w:t>
      </w:r>
      <w:proofErr w:type="spellStart"/>
      <w:r>
        <w:t>gerechtigkait</w:t>
      </w:r>
      <w:proofErr w:type="spellEnd"/>
      <w:r>
        <w:t xml:space="preserve"> </w:t>
      </w:r>
      <w:proofErr w:type="spellStart"/>
      <w:r>
        <w:t>vnd</w:t>
      </w:r>
      <w:proofErr w:type="spellEnd"/>
      <w:r>
        <w:t xml:space="preserve"> </w:t>
      </w:r>
      <w:proofErr w:type="spellStart"/>
      <w:r>
        <w:t>warhait</w:t>
      </w:r>
      <w:proofErr w:type="spellEnd"/>
      <w:r>
        <w:t xml:space="preserve">/ </w:t>
      </w:r>
      <w:proofErr w:type="spellStart"/>
      <w:r>
        <w:t>sy</w:t>
      </w:r>
      <w:proofErr w:type="spellEnd"/>
      <w:r>
        <w:t xml:space="preserve"> </w:t>
      </w:r>
      <w:proofErr w:type="spellStart"/>
      <w:r>
        <w:t>leydet</w:t>
      </w:r>
      <w:proofErr w:type="spellEnd"/>
      <w:r>
        <w:t xml:space="preserve"> </w:t>
      </w:r>
      <w:proofErr w:type="spellStart"/>
      <w:r>
        <w:t>dz</w:t>
      </w:r>
      <w:proofErr w:type="spellEnd"/>
      <w:r>
        <w:t xml:space="preserve"> </w:t>
      </w:r>
      <w:proofErr w:type="spellStart"/>
      <w:r>
        <w:t>vnrecht</w:t>
      </w:r>
      <w:proofErr w:type="spellEnd"/>
      <w:r>
        <w:t xml:space="preserve">/ </w:t>
      </w:r>
      <w:proofErr w:type="spellStart"/>
      <w:r>
        <w:t>sy</w:t>
      </w:r>
      <w:proofErr w:type="spellEnd"/>
      <w:r>
        <w:t xml:space="preserve"> ist </w:t>
      </w:r>
      <w:proofErr w:type="spellStart"/>
      <w:r>
        <w:t>bereyt</w:t>
      </w:r>
      <w:proofErr w:type="spellEnd"/>
      <w:r>
        <w:t xml:space="preserve"> zu aller </w:t>
      </w:r>
      <w:proofErr w:type="spellStart"/>
      <w:r>
        <w:t>miltigkeyt</w:t>
      </w:r>
      <w:proofErr w:type="spellEnd"/>
      <w:r>
        <w:t xml:space="preserve"> gegen dem </w:t>
      </w:r>
      <w:proofErr w:type="spellStart"/>
      <w:r>
        <w:t>menschen</w:t>
      </w:r>
      <w:proofErr w:type="spellEnd"/>
      <w:r>
        <w:t xml:space="preserve">/ </w:t>
      </w:r>
      <w:proofErr w:type="spellStart"/>
      <w:r>
        <w:t>sye</w:t>
      </w:r>
      <w:proofErr w:type="spellEnd"/>
      <w:r>
        <w:t xml:space="preserve"> sucht </w:t>
      </w:r>
      <w:proofErr w:type="spellStart"/>
      <w:r>
        <w:t>nit</w:t>
      </w:r>
      <w:proofErr w:type="spellEnd"/>
      <w:r>
        <w:t xml:space="preserve"> das </w:t>
      </w:r>
      <w:proofErr w:type="spellStart"/>
      <w:r>
        <w:t>ir</w:t>
      </w:r>
      <w:proofErr w:type="spellEnd"/>
      <w:r>
        <w:t xml:space="preserve"> ist. aber </w:t>
      </w:r>
      <w:proofErr w:type="spellStart"/>
      <w:r>
        <w:t>sy</w:t>
      </w:r>
      <w:proofErr w:type="spellEnd"/>
      <w:r>
        <w:t xml:space="preserve"> </w:t>
      </w:r>
      <w:proofErr w:type="spellStart"/>
      <w:r>
        <w:t>besoorgt</w:t>
      </w:r>
      <w:proofErr w:type="spellEnd"/>
      <w:r>
        <w:t xml:space="preserve"> den nutz des </w:t>
      </w:r>
      <w:proofErr w:type="spellStart"/>
      <w:r>
        <w:t>nechsten</w:t>
      </w:r>
      <w:proofErr w:type="spellEnd"/>
      <w:r>
        <w:t xml:space="preserve">/ also soll </w:t>
      </w:r>
      <w:proofErr w:type="spellStart"/>
      <w:r>
        <w:t>vns</w:t>
      </w:r>
      <w:proofErr w:type="spellEnd"/>
      <w:r>
        <w:t xml:space="preserve"> nicht </w:t>
      </w:r>
      <w:proofErr w:type="spellStart"/>
      <w:r>
        <w:t>scheyden</w:t>
      </w:r>
      <w:proofErr w:type="spellEnd"/>
      <w:r>
        <w:t xml:space="preserve">/ von der lieb/ weder </w:t>
      </w:r>
      <w:proofErr w:type="spellStart"/>
      <w:r>
        <w:t>neyd</w:t>
      </w:r>
      <w:proofErr w:type="spellEnd"/>
      <w:r>
        <w:t xml:space="preserve">. </w:t>
      </w:r>
      <w:proofErr w:type="spellStart"/>
      <w:r>
        <w:t>forcht</w:t>
      </w:r>
      <w:proofErr w:type="spellEnd"/>
      <w:r>
        <w:t xml:space="preserve">/ </w:t>
      </w:r>
      <w:proofErr w:type="spellStart"/>
      <w:r>
        <w:t>zorn</w:t>
      </w:r>
      <w:proofErr w:type="spellEnd"/>
      <w:r>
        <w:t xml:space="preserve">/ </w:t>
      </w:r>
      <w:proofErr w:type="spellStart"/>
      <w:r>
        <w:t>pein</w:t>
      </w:r>
      <w:proofErr w:type="spellEnd"/>
      <w:r>
        <w:t xml:space="preserve"> </w:t>
      </w:r>
      <w:proofErr w:type="spellStart"/>
      <w:r>
        <w:t>leyden</w:t>
      </w:r>
      <w:proofErr w:type="spellEnd"/>
      <w:r>
        <w:t xml:space="preserve">/ </w:t>
      </w:r>
      <w:proofErr w:type="spellStart"/>
      <w:r>
        <w:t>durchächtung</w:t>
      </w:r>
      <w:proofErr w:type="spellEnd"/>
      <w:r>
        <w:t xml:space="preserve">/ </w:t>
      </w:r>
      <w:proofErr w:type="spellStart"/>
      <w:r>
        <w:t>kainerley</w:t>
      </w:r>
      <w:proofErr w:type="spellEnd"/>
      <w:r>
        <w:t xml:space="preserve"> gebrechen </w:t>
      </w:r>
      <w:proofErr w:type="spellStart"/>
      <w:r>
        <w:t>vnnsers</w:t>
      </w:r>
      <w:proofErr w:type="spellEnd"/>
      <w:r>
        <w:t xml:space="preserve"> </w:t>
      </w:r>
      <w:proofErr w:type="spellStart"/>
      <w:r>
        <w:t>nechsten</w:t>
      </w:r>
      <w:proofErr w:type="spellEnd"/>
      <w:r>
        <w:t xml:space="preserve">/ aber </w:t>
      </w:r>
      <w:proofErr w:type="spellStart"/>
      <w:r>
        <w:t>alweg</w:t>
      </w:r>
      <w:proofErr w:type="spellEnd"/>
      <w:r>
        <w:t xml:space="preserve"> die lieb </w:t>
      </w:r>
      <w:proofErr w:type="spellStart"/>
      <w:r>
        <w:t>fur</w:t>
      </w:r>
      <w:proofErr w:type="spellEnd"/>
      <w:r>
        <w:t xml:space="preserve"> den </w:t>
      </w:r>
      <w:proofErr w:type="spellStart"/>
      <w:r>
        <w:t>haß</w:t>
      </w:r>
      <w:proofErr w:type="spellEnd"/>
      <w:r>
        <w:t xml:space="preserve">/ die </w:t>
      </w:r>
      <w:proofErr w:type="spellStart"/>
      <w:r>
        <w:t>miltigkeit</w:t>
      </w:r>
      <w:proofErr w:type="spellEnd"/>
      <w:r>
        <w:t xml:space="preserve"> </w:t>
      </w:r>
      <w:proofErr w:type="spellStart"/>
      <w:r>
        <w:t>fur</w:t>
      </w:r>
      <w:proofErr w:type="spellEnd"/>
      <w:r>
        <w:t xml:space="preserve"> die </w:t>
      </w:r>
      <w:proofErr w:type="spellStart"/>
      <w:r>
        <w:t>grewlicheyt</w:t>
      </w:r>
      <w:proofErr w:type="spellEnd"/>
      <w:r>
        <w:t xml:space="preserve">/ </w:t>
      </w:r>
      <w:proofErr w:type="spellStart"/>
      <w:r>
        <w:t>verzeyhung</w:t>
      </w:r>
      <w:proofErr w:type="spellEnd"/>
      <w:r>
        <w:t xml:space="preserve"> </w:t>
      </w:r>
      <w:proofErr w:type="spellStart"/>
      <w:r>
        <w:t>fur</w:t>
      </w:r>
      <w:proofErr w:type="spellEnd"/>
      <w:r>
        <w:t xml:space="preserve"> die </w:t>
      </w:r>
      <w:proofErr w:type="spellStart"/>
      <w:r>
        <w:t>vrtail</w:t>
      </w:r>
      <w:proofErr w:type="spellEnd"/>
      <w:r>
        <w:t xml:space="preserve">/ den </w:t>
      </w:r>
      <w:proofErr w:type="spellStart"/>
      <w:r>
        <w:t>frid</w:t>
      </w:r>
      <w:proofErr w:type="spellEnd"/>
      <w:r>
        <w:t xml:space="preserve"> </w:t>
      </w:r>
      <w:proofErr w:type="spellStart"/>
      <w:r>
        <w:t>fur</w:t>
      </w:r>
      <w:proofErr w:type="spellEnd"/>
      <w:r>
        <w:t xml:space="preserve"> den krieg </w:t>
      </w:r>
      <w:proofErr w:type="spellStart"/>
      <w:r>
        <w:t>verwechslen</w:t>
      </w:r>
      <w:proofErr w:type="spellEnd"/>
      <w:r>
        <w:t xml:space="preserve"> Summa wann wir </w:t>
      </w:r>
      <w:proofErr w:type="spellStart"/>
      <w:r>
        <w:t>nit</w:t>
      </w:r>
      <w:proofErr w:type="spellEnd"/>
      <w:r>
        <w:t xml:space="preserve"> </w:t>
      </w:r>
      <w:proofErr w:type="spellStart"/>
      <w:r>
        <w:t>guts</w:t>
      </w:r>
      <w:proofErr w:type="spellEnd"/>
      <w:r>
        <w:t xml:space="preserve"> </w:t>
      </w:r>
      <w:proofErr w:type="spellStart"/>
      <w:r>
        <w:t>vmb</w:t>
      </w:r>
      <w:proofErr w:type="spellEnd"/>
      <w:r>
        <w:t xml:space="preserve"> </w:t>
      </w:r>
      <w:proofErr w:type="spellStart"/>
      <w:r>
        <w:t>args</w:t>
      </w:r>
      <w:proofErr w:type="spellEnd"/>
      <w:r>
        <w:t xml:space="preserve"> thun/ </w:t>
      </w:r>
      <w:proofErr w:type="spellStart"/>
      <w:r>
        <w:t>vnnsere</w:t>
      </w:r>
      <w:proofErr w:type="spellEnd"/>
      <w:r>
        <w:t xml:space="preserve"> </w:t>
      </w:r>
      <w:proofErr w:type="spellStart"/>
      <w:r>
        <w:t>feynd</w:t>
      </w:r>
      <w:proofErr w:type="spellEnd"/>
      <w:r>
        <w:t xml:space="preserve"> </w:t>
      </w:r>
      <w:proofErr w:type="spellStart"/>
      <w:r>
        <w:t>nit</w:t>
      </w:r>
      <w:proofErr w:type="spellEnd"/>
      <w:r>
        <w:t xml:space="preserve"> lieb haben/ so sey wie </w:t>
      </w:r>
      <w:proofErr w:type="spellStart"/>
      <w:r>
        <w:t>nit</w:t>
      </w:r>
      <w:proofErr w:type="spellEnd"/>
      <w:r>
        <w:t xml:space="preserve"> </w:t>
      </w:r>
      <w:proofErr w:type="spellStart"/>
      <w:r>
        <w:t>mer</w:t>
      </w:r>
      <w:proofErr w:type="spellEnd"/>
      <w:r>
        <w:t xml:space="preserve"> dann die Heyden </w:t>
      </w:r>
      <w:proofErr w:type="spellStart"/>
      <w:r>
        <w:t>vnd</w:t>
      </w:r>
      <w:proofErr w:type="spellEnd"/>
      <w:r>
        <w:t xml:space="preserve"> </w:t>
      </w:r>
      <w:proofErr w:type="spellStart"/>
      <w:r>
        <w:t>Türcken</w:t>
      </w:r>
      <w:proofErr w:type="spellEnd"/>
      <w:r>
        <w:t xml:space="preserve">/ die allein </w:t>
      </w:r>
      <w:proofErr w:type="spellStart"/>
      <w:r>
        <w:t>iren</w:t>
      </w:r>
      <w:proofErr w:type="spellEnd"/>
      <w:r>
        <w:t xml:space="preserve"> freunden </w:t>
      </w:r>
      <w:proofErr w:type="spellStart"/>
      <w:r>
        <w:t>wol</w:t>
      </w:r>
      <w:proofErr w:type="spellEnd"/>
      <w:r>
        <w:t xml:space="preserve">/ </w:t>
      </w:r>
      <w:proofErr w:type="spellStart"/>
      <w:r>
        <w:t>vnd</w:t>
      </w:r>
      <w:proofErr w:type="spellEnd"/>
      <w:r>
        <w:t xml:space="preserve"> </w:t>
      </w:r>
      <w:proofErr w:type="spellStart"/>
      <w:r>
        <w:t>iren</w:t>
      </w:r>
      <w:proofErr w:type="spellEnd"/>
      <w:r>
        <w:t xml:space="preserve"> </w:t>
      </w:r>
      <w:proofErr w:type="spellStart"/>
      <w:r>
        <w:t>feynden</w:t>
      </w:r>
      <w:proofErr w:type="spellEnd"/>
      <w:r>
        <w:t xml:space="preserve"> </w:t>
      </w:r>
      <w:proofErr w:type="spellStart"/>
      <w:r>
        <w:t>ubels</w:t>
      </w:r>
      <w:proofErr w:type="spellEnd"/>
      <w:r>
        <w:t xml:space="preserve"> </w:t>
      </w:r>
      <w:proofErr w:type="spellStart"/>
      <w:r>
        <w:t>thund</w:t>
      </w:r>
      <w:proofErr w:type="spellEnd"/>
      <w:r>
        <w:t xml:space="preserve">/ wir seyen </w:t>
      </w:r>
      <w:proofErr w:type="spellStart"/>
      <w:r>
        <w:t>warlich</w:t>
      </w:r>
      <w:proofErr w:type="spellEnd"/>
      <w:r>
        <w:t xml:space="preserve"> </w:t>
      </w:r>
      <w:proofErr w:type="spellStart"/>
      <w:r>
        <w:t>nit</w:t>
      </w:r>
      <w:proofErr w:type="spellEnd"/>
      <w:r>
        <w:t xml:space="preserve"> Christen so wir den worten </w:t>
      </w:r>
      <w:proofErr w:type="spellStart"/>
      <w:r>
        <w:t>vnd</w:t>
      </w:r>
      <w:proofErr w:type="spellEnd"/>
      <w:r>
        <w:t xml:space="preserve"> </w:t>
      </w:r>
      <w:proofErr w:type="spellStart"/>
      <w:r>
        <w:t>gebotten</w:t>
      </w:r>
      <w:proofErr w:type="spellEnd"/>
      <w:r>
        <w:t xml:space="preserve"> Christi </w:t>
      </w:r>
      <w:proofErr w:type="spellStart"/>
      <w:r>
        <w:t>nit</w:t>
      </w:r>
      <w:proofErr w:type="spellEnd"/>
      <w:r>
        <w:t xml:space="preserve"> festen glauben/ mit der that geben/ als Paulus sagt: Dann euch ist es geben </w:t>
      </w:r>
      <w:proofErr w:type="spellStart"/>
      <w:r>
        <w:t>zuthun</w:t>
      </w:r>
      <w:proofErr w:type="spellEnd"/>
      <w:r>
        <w:t xml:space="preserve">/ das </w:t>
      </w:r>
      <w:proofErr w:type="spellStart"/>
      <w:r>
        <w:t>ir</w:t>
      </w:r>
      <w:proofErr w:type="spellEnd"/>
      <w:r>
        <w:t xml:space="preserve"> </w:t>
      </w:r>
      <w:proofErr w:type="spellStart"/>
      <w:r>
        <w:t>nit</w:t>
      </w:r>
      <w:proofErr w:type="spellEnd"/>
      <w:r>
        <w:t xml:space="preserve"> allein an </w:t>
      </w:r>
      <w:proofErr w:type="spellStart"/>
      <w:r>
        <w:t>christum</w:t>
      </w:r>
      <w:proofErr w:type="spellEnd"/>
      <w:r>
        <w:t xml:space="preserve"> </w:t>
      </w:r>
      <w:proofErr w:type="spellStart"/>
      <w:r>
        <w:t>glaubent</w:t>
      </w:r>
      <w:proofErr w:type="spellEnd"/>
      <w:r>
        <w:t xml:space="preserve">/ </w:t>
      </w:r>
      <w:proofErr w:type="spellStart"/>
      <w:r>
        <w:t>sonder</w:t>
      </w:r>
      <w:proofErr w:type="spellEnd"/>
      <w:r>
        <w:t xml:space="preserve"> auch </w:t>
      </w:r>
      <w:proofErr w:type="spellStart"/>
      <w:r>
        <w:t>vmb</w:t>
      </w:r>
      <w:proofErr w:type="spellEnd"/>
      <w:r>
        <w:t xml:space="preserve"> in </w:t>
      </w:r>
      <w:proofErr w:type="spellStart"/>
      <w:r>
        <w:t>leident</w:t>
      </w:r>
      <w:proofErr w:type="spellEnd"/>
      <w:r>
        <w:t xml:space="preserve">/ er hat </w:t>
      </w:r>
      <w:proofErr w:type="spellStart"/>
      <w:r>
        <w:t>ye</w:t>
      </w:r>
      <w:proofErr w:type="spellEnd"/>
      <w:r>
        <w:t xml:space="preserve"> </w:t>
      </w:r>
      <w:proofErr w:type="spellStart"/>
      <w:r>
        <w:t>vns</w:t>
      </w:r>
      <w:proofErr w:type="spellEnd"/>
      <w:r>
        <w:t xml:space="preserve"> das </w:t>
      </w:r>
      <w:proofErr w:type="spellStart"/>
      <w:r>
        <w:t>gebotten</w:t>
      </w:r>
      <w:proofErr w:type="spellEnd"/>
      <w:r>
        <w:t xml:space="preserve"> </w:t>
      </w:r>
      <w:proofErr w:type="spellStart"/>
      <w:r>
        <w:t>vnd</w:t>
      </w:r>
      <w:proofErr w:type="spellEnd"/>
      <w:r>
        <w:t xml:space="preserve"> </w:t>
      </w:r>
      <w:proofErr w:type="spellStart"/>
      <w:r>
        <w:t>gelert</w:t>
      </w:r>
      <w:proofErr w:type="spellEnd"/>
      <w:r>
        <w:t xml:space="preserve">/ gesagt/ so </w:t>
      </w:r>
      <w:proofErr w:type="spellStart"/>
      <w:r>
        <w:t>ir</w:t>
      </w:r>
      <w:proofErr w:type="spellEnd"/>
      <w:r>
        <w:t xml:space="preserve"> das wist/ so </w:t>
      </w:r>
      <w:proofErr w:type="spellStart"/>
      <w:r>
        <w:t>werts</w:t>
      </w:r>
      <w:proofErr w:type="spellEnd"/>
      <w:r>
        <w:t xml:space="preserve"> </w:t>
      </w:r>
      <w:proofErr w:type="spellStart"/>
      <w:r>
        <w:t>ir</w:t>
      </w:r>
      <w:proofErr w:type="spellEnd"/>
      <w:r>
        <w:t xml:space="preserve"> selig so </w:t>
      </w:r>
      <w:proofErr w:type="spellStart"/>
      <w:r>
        <w:t>ir</w:t>
      </w:r>
      <w:proofErr w:type="spellEnd"/>
      <w:r>
        <w:t xml:space="preserve"> es thut. Hör was Paulus sagt/ ob ich </w:t>
      </w:r>
      <w:proofErr w:type="spellStart"/>
      <w:r>
        <w:t>redte</w:t>
      </w:r>
      <w:proofErr w:type="spellEnd"/>
      <w:r>
        <w:t xml:space="preserve"> mit aller </w:t>
      </w:r>
      <w:proofErr w:type="spellStart"/>
      <w:r>
        <w:t>Englen</w:t>
      </w:r>
      <w:proofErr w:type="spellEnd"/>
      <w:r>
        <w:t xml:space="preserve"> </w:t>
      </w:r>
      <w:proofErr w:type="spellStart"/>
      <w:r>
        <w:t>vnd</w:t>
      </w:r>
      <w:proofErr w:type="spellEnd"/>
      <w:r>
        <w:t xml:space="preserve"> </w:t>
      </w:r>
      <w:proofErr w:type="spellStart"/>
      <w:r>
        <w:t>menschen</w:t>
      </w:r>
      <w:proofErr w:type="spellEnd"/>
      <w:r>
        <w:t xml:space="preserve"> </w:t>
      </w:r>
      <w:proofErr w:type="spellStart"/>
      <w:r>
        <w:t>zungen</w:t>
      </w:r>
      <w:proofErr w:type="spellEnd"/>
      <w:r>
        <w:t xml:space="preserve">/ </w:t>
      </w:r>
      <w:proofErr w:type="spellStart"/>
      <w:r>
        <w:t>vnd</w:t>
      </w:r>
      <w:proofErr w:type="spellEnd"/>
      <w:r>
        <w:t xml:space="preserve"> </w:t>
      </w:r>
      <w:proofErr w:type="spellStart"/>
      <w:r>
        <w:t>hette</w:t>
      </w:r>
      <w:proofErr w:type="spellEnd"/>
      <w:r>
        <w:t xml:space="preserve"> den </w:t>
      </w:r>
      <w:proofErr w:type="spellStart"/>
      <w:r>
        <w:t>geyst</w:t>
      </w:r>
      <w:proofErr w:type="spellEnd"/>
      <w:r>
        <w:t xml:space="preserve"> der </w:t>
      </w:r>
      <w:proofErr w:type="spellStart"/>
      <w:r>
        <w:t>propheten</w:t>
      </w:r>
      <w:proofErr w:type="spellEnd"/>
      <w:r>
        <w:t xml:space="preserve"> </w:t>
      </w:r>
      <w:proofErr w:type="spellStart"/>
      <w:r>
        <w:t>vnd</w:t>
      </w:r>
      <w:proofErr w:type="spellEnd"/>
      <w:r>
        <w:t xml:space="preserve"> alle </w:t>
      </w:r>
      <w:proofErr w:type="spellStart"/>
      <w:r>
        <w:t>kunst</w:t>
      </w:r>
      <w:proofErr w:type="spellEnd"/>
      <w:r>
        <w:t xml:space="preserve">/ </w:t>
      </w:r>
      <w:proofErr w:type="spellStart"/>
      <w:r>
        <w:t>vnd</w:t>
      </w:r>
      <w:proofErr w:type="spellEnd"/>
      <w:r>
        <w:t xml:space="preserve"> ob ich </w:t>
      </w:r>
      <w:proofErr w:type="spellStart"/>
      <w:r>
        <w:t>het</w:t>
      </w:r>
      <w:proofErr w:type="spellEnd"/>
      <w:r>
        <w:t xml:space="preserve"> allen glauben/ als das ich ein </w:t>
      </w:r>
      <w:proofErr w:type="spellStart"/>
      <w:r>
        <w:t>perg</w:t>
      </w:r>
      <w:proofErr w:type="spellEnd"/>
      <w:r>
        <w:t xml:space="preserve"> </w:t>
      </w:r>
      <w:proofErr w:type="spellStart"/>
      <w:r>
        <w:t>auff</w:t>
      </w:r>
      <w:proofErr w:type="spellEnd"/>
      <w:r>
        <w:t xml:space="preserve"> den andern trüg rc. Ob ich aber </w:t>
      </w:r>
      <w:proofErr w:type="spellStart"/>
      <w:r>
        <w:t>nit</w:t>
      </w:r>
      <w:proofErr w:type="spellEnd"/>
      <w:r>
        <w:t xml:space="preserve"> hab die lieb/ so ist es alles nichts rc. Dann der </w:t>
      </w:r>
      <w:proofErr w:type="spellStart"/>
      <w:r>
        <w:t>böß</w:t>
      </w:r>
      <w:proofErr w:type="spellEnd"/>
      <w:r>
        <w:t xml:space="preserve"> </w:t>
      </w:r>
      <w:proofErr w:type="spellStart"/>
      <w:r>
        <w:t>geyst</w:t>
      </w:r>
      <w:proofErr w:type="spellEnd"/>
      <w:r>
        <w:t xml:space="preserve"> glaubt auch das ein </w:t>
      </w:r>
      <w:proofErr w:type="spellStart"/>
      <w:r>
        <w:t>got</w:t>
      </w:r>
      <w:proofErr w:type="spellEnd"/>
      <w:r>
        <w:t xml:space="preserve"> sey/ aber mangelt der lieb/ also auch ob ich durch meine </w:t>
      </w:r>
      <w:proofErr w:type="spellStart"/>
      <w:r>
        <w:t>eüsserliche</w:t>
      </w:r>
      <w:proofErr w:type="spellEnd"/>
      <w:r>
        <w:t xml:space="preserve"> </w:t>
      </w:r>
      <w:proofErr w:type="spellStart"/>
      <w:r>
        <w:t>werck</w:t>
      </w:r>
      <w:proofErr w:type="spellEnd"/>
      <w:r>
        <w:t xml:space="preserve"> von allen </w:t>
      </w:r>
      <w:proofErr w:type="spellStart"/>
      <w:r>
        <w:t>menschen</w:t>
      </w:r>
      <w:proofErr w:type="spellEnd"/>
      <w:r>
        <w:t xml:space="preserve"> </w:t>
      </w:r>
      <w:proofErr w:type="spellStart"/>
      <w:r>
        <w:t>frumm</w:t>
      </w:r>
      <w:proofErr w:type="spellEnd"/>
      <w:r>
        <w:t xml:space="preserve">/ gerecht/ </w:t>
      </w:r>
      <w:proofErr w:type="spellStart"/>
      <w:r>
        <w:t>geystlich</w:t>
      </w:r>
      <w:proofErr w:type="spellEnd"/>
      <w:r>
        <w:t xml:space="preserve"> </w:t>
      </w:r>
      <w:proofErr w:type="spellStart"/>
      <w:r>
        <w:t>geschetzt</w:t>
      </w:r>
      <w:proofErr w:type="spellEnd"/>
      <w:r>
        <w:t xml:space="preserve"> wurde/ so </w:t>
      </w:r>
      <w:proofErr w:type="spellStart"/>
      <w:r>
        <w:t>were</w:t>
      </w:r>
      <w:proofErr w:type="spellEnd"/>
      <w:r>
        <w:t xml:space="preserve"> alles </w:t>
      </w:r>
      <w:proofErr w:type="spellStart"/>
      <w:r>
        <w:t>verlorn</w:t>
      </w:r>
      <w:proofErr w:type="spellEnd"/>
      <w:r>
        <w:t xml:space="preserve"> </w:t>
      </w:r>
      <w:proofErr w:type="spellStart"/>
      <w:r>
        <w:t>vnd</w:t>
      </w:r>
      <w:proofErr w:type="spellEnd"/>
      <w:r>
        <w:t xml:space="preserve"> </w:t>
      </w:r>
      <w:proofErr w:type="spellStart"/>
      <w:r>
        <w:t>vmbsunst</w:t>
      </w:r>
      <w:proofErr w:type="spellEnd"/>
      <w:r>
        <w:t xml:space="preserve">/ </w:t>
      </w:r>
      <w:proofErr w:type="spellStart"/>
      <w:r>
        <w:t>gantz</w:t>
      </w:r>
      <w:proofErr w:type="spellEnd"/>
      <w:r>
        <w:t xml:space="preserve"> nichts </w:t>
      </w:r>
      <w:proofErr w:type="spellStart"/>
      <w:r>
        <w:t>werd</w:t>
      </w:r>
      <w:proofErr w:type="spellEnd"/>
      <w:r>
        <w:t xml:space="preserve">/ </w:t>
      </w:r>
      <w:proofErr w:type="spellStart"/>
      <w:r>
        <w:t>wa</w:t>
      </w:r>
      <w:proofErr w:type="spellEnd"/>
      <w:r>
        <w:t xml:space="preserve"> ich </w:t>
      </w:r>
      <w:proofErr w:type="spellStart"/>
      <w:r>
        <w:t>nit</w:t>
      </w:r>
      <w:proofErr w:type="spellEnd"/>
      <w:r>
        <w:t xml:space="preserve"> </w:t>
      </w:r>
      <w:proofErr w:type="spellStart"/>
      <w:r>
        <w:t>hette</w:t>
      </w:r>
      <w:proofErr w:type="spellEnd"/>
      <w:r>
        <w:t xml:space="preserve"> die lieb gegen meinen </w:t>
      </w:r>
      <w:proofErr w:type="spellStart"/>
      <w:r>
        <w:t>nechsten</w:t>
      </w:r>
      <w:proofErr w:type="spellEnd"/>
      <w:r>
        <w:t xml:space="preserve"> </w:t>
      </w:r>
      <w:proofErr w:type="spellStart"/>
      <w:r>
        <w:t>menschen</w:t>
      </w:r>
      <w:proofErr w:type="spellEnd"/>
      <w:r>
        <w:t xml:space="preserve">/ er sey Christ/ Jud/ Heyd/ Turk/ </w:t>
      </w:r>
      <w:proofErr w:type="spellStart"/>
      <w:r>
        <w:t>Tadter</w:t>
      </w:r>
      <w:proofErr w:type="spellEnd"/>
      <w:r>
        <w:t xml:space="preserve">/ weiß oder </w:t>
      </w:r>
      <w:proofErr w:type="spellStart"/>
      <w:r>
        <w:t>schwartz</w:t>
      </w:r>
      <w:proofErr w:type="spellEnd"/>
      <w:r>
        <w:t xml:space="preserve">/ </w:t>
      </w:r>
      <w:proofErr w:type="spellStart"/>
      <w:r>
        <w:t>böß</w:t>
      </w:r>
      <w:proofErr w:type="spellEnd"/>
      <w:r>
        <w:t xml:space="preserve"> oder gut/ dann bey </w:t>
      </w:r>
      <w:proofErr w:type="spellStart"/>
      <w:r>
        <w:t>vnserm</w:t>
      </w:r>
      <w:proofErr w:type="spellEnd"/>
      <w:r>
        <w:t xml:space="preserve"> Gott ist kein </w:t>
      </w:r>
      <w:proofErr w:type="spellStart"/>
      <w:r>
        <w:t>anschawung</w:t>
      </w:r>
      <w:proofErr w:type="spellEnd"/>
      <w:r>
        <w:t xml:space="preserve"> der </w:t>
      </w:r>
      <w:proofErr w:type="spellStart"/>
      <w:r>
        <w:t>person</w:t>
      </w:r>
      <w:proofErr w:type="spellEnd"/>
      <w:r>
        <w:t xml:space="preserve">/ </w:t>
      </w:r>
      <w:proofErr w:type="spellStart"/>
      <w:r>
        <w:t>Sonder</w:t>
      </w:r>
      <w:proofErr w:type="spellEnd"/>
      <w:r>
        <w:t xml:space="preserve"> in einem </w:t>
      </w:r>
      <w:proofErr w:type="spellStart"/>
      <w:r>
        <w:t>yedem</w:t>
      </w:r>
      <w:proofErr w:type="spellEnd"/>
      <w:r>
        <w:t xml:space="preserve"> </w:t>
      </w:r>
      <w:proofErr w:type="spellStart"/>
      <w:r>
        <w:t>geschlecht</w:t>
      </w:r>
      <w:proofErr w:type="spellEnd"/>
      <w:r>
        <w:t xml:space="preserve"> </w:t>
      </w:r>
      <w:proofErr w:type="spellStart"/>
      <w:r>
        <w:t>Wellicher</w:t>
      </w:r>
      <w:proofErr w:type="spellEnd"/>
      <w:r>
        <w:t xml:space="preserve"> </w:t>
      </w:r>
      <w:proofErr w:type="spellStart"/>
      <w:r>
        <w:t>got</w:t>
      </w:r>
      <w:proofErr w:type="spellEnd"/>
      <w:r>
        <w:t xml:space="preserve"> furcht/ </w:t>
      </w:r>
      <w:proofErr w:type="spellStart"/>
      <w:r>
        <w:t>vnd</w:t>
      </w:r>
      <w:proofErr w:type="spellEnd"/>
      <w:r>
        <w:t xml:space="preserve"> </w:t>
      </w:r>
      <w:proofErr w:type="spellStart"/>
      <w:r>
        <w:t>würckt</w:t>
      </w:r>
      <w:proofErr w:type="spellEnd"/>
      <w:r>
        <w:t xml:space="preserve"> die </w:t>
      </w:r>
      <w:proofErr w:type="spellStart"/>
      <w:r>
        <w:t>gerechtigkeit</w:t>
      </w:r>
      <w:proofErr w:type="spellEnd"/>
      <w:r>
        <w:t xml:space="preserve">/ der ist </w:t>
      </w:r>
      <w:proofErr w:type="spellStart"/>
      <w:r>
        <w:t>angenem</w:t>
      </w:r>
      <w:proofErr w:type="spellEnd"/>
      <w:r>
        <w:t xml:space="preserve"> </w:t>
      </w:r>
      <w:proofErr w:type="spellStart"/>
      <w:r>
        <w:t>got</w:t>
      </w:r>
      <w:proofErr w:type="spellEnd"/>
      <w:r>
        <w:t xml:space="preserve"> dem </w:t>
      </w:r>
      <w:proofErr w:type="spellStart"/>
      <w:r>
        <w:t>herren</w:t>
      </w:r>
      <w:proofErr w:type="spellEnd"/>
      <w:r>
        <w:t xml:space="preserve">. Auch sagt Christus </w:t>
      </w:r>
      <w:proofErr w:type="spellStart"/>
      <w:r>
        <w:t>vnser</w:t>
      </w:r>
      <w:proofErr w:type="spellEnd"/>
      <w:r>
        <w:t xml:space="preserve"> </w:t>
      </w:r>
      <w:proofErr w:type="spellStart"/>
      <w:r>
        <w:t>maister</w:t>
      </w:r>
      <w:proofErr w:type="spellEnd"/>
      <w:r>
        <w:t xml:space="preserve"> </w:t>
      </w:r>
      <w:proofErr w:type="spellStart"/>
      <w:r>
        <w:t>vnd</w:t>
      </w:r>
      <w:proofErr w:type="spellEnd"/>
      <w:r>
        <w:t xml:space="preserve"> </w:t>
      </w:r>
      <w:proofErr w:type="spellStart"/>
      <w:r>
        <w:t>gott</w:t>
      </w:r>
      <w:proofErr w:type="spellEnd"/>
      <w:r>
        <w:t xml:space="preserve"> Was </w:t>
      </w:r>
      <w:proofErr w:type="spellStart"/>
      <w:r>
        <w:t>ir</w:t>
      </w:r>
      <w:proofErr w:type="spellEnd"/>
      <w:r>
        <w:t xml:space="preserve"> </w:t>
      </w:r>
      <w:proofErr w:type="spellStart"/>
      <w:r>
        <w:t>begert</w:t>
      </w:r>
      <w:proofErr w:type="spellEnd"/>
      <w:r>
        <w:t xml:space="preserve"> das euch die </w:t>
      </w:r>
      <w:proofErr w:type="spellStart"/>
      <w:r>
        <w:t>leüt</w:t>
      </w:r>
      <w:proofErr w:type="spellEnd"/>
      <w:r>
        <w:t xml:space="preserve"> thun sollen das thut auch </w:t>
      </w:r>
      <w:proofErr w:type="spellStart"/>
      <w:r>
        <w:t>jnen</w:t>
      </w:r>
      <w:proofErr w:type="spellEnd"/>
      <w:r>
        <w:t xml:space="preserve">/ </w:t>
      </w:r>
      <w:proofErr w:type="spellStart"/>
      <w:r>
        <w:t>nit</w:t>
      </w:r>
      <w:proofErr w:type="spellEnd"/>
      <w:r>
        <w:t xml:space="preserve"> allein </w:t>
      </w:r>
      <w:proofErr w:type="spellStart"/>
      <w:r>
        <w:t>ewren</w:t>
      </w:r>
      <w:proofErr w:type="spellEnd"/>
      <w:r>
        <w:t xml:space="preserve"> </w:t>
      </w:r>
      <w:proofErr w:type="spellStart"/>
      <w:r>
        <w:t>freünden</w:t>
      </w:r>
      <w:proofErr w:type="spellEnd"/>
      <w:r>
        <w:t xml:space="preserve">/ aber auch </w:t>
      </w:r>
      <w:proofErr w:type="spellStart"/>
      <w:r>
        <w:t>ewren</w:t>
      </w:r>
      <w:proofErr w:type="spellEnd"/>
      <w:r>
        <w:t xml:space="preserve"> </w:t>
      </w:r>
      <w:proofErr w:type="spellStart"/>
      <w:r>
        <w:t>feynden</w:t>
      </w:r>
      <w:proofErr w:type="spellEnd"/>
      <w:r>
        <w:t xml:space="preserve">/ habt </w:t>
      </w:r>
      <w:proofErr w:type="spellStart"/>
      <w:r>
        <w:t>einannder</w:t>
      </w:r>
      <w:proofErr w:type="spellEnd"/>
      <w:r>
        <w:t xml:space="preserve"> lieb </w:t>
      </w:r>
      <w:proofErr w:type="spellStart"/>
      <w:r>
        <w:t>darbey</w:t>
      </w:r>
      <w:proofErr w:type="spellEnd"/>
      <w:r>
        <w:t xml:space="preserve"> </w:t>
      </w:r>
      <w:proofErr w:type="spellStart"/>
      <w:r>
        <w:t>erkent</w:t>
      </w:r>
      <w:proofErr w:type="spellEnd"/>
      <w:r>
        <w:t xml:space="preserve"> man euch das </w:t>
      </w:r>
      <w:proofErr w:type="spellStart"/>
      <w:r>
        <w:t>ir</w:t>
      </w:r>
      <w:proofErr w:type="spellEnd"/>
      <w:r>
        <w:t xml:space="preserve"> meine </w:t>
      </w:r>
      <w:proofErr w:type="spellStart"/>
      <w:r>
        <w:t>iunger</w:t>
      </w:r>
      <w:proofErr w:type="spellEnd"/>
      <w:r>
        <w:t xml:space="preserve"> </w:t>
      </w:r>
      <w:proofErr w:type="spellStart"/>
      <w:r>
        <w:t>seyt</w:t>
      </w:r>
      <w:proofErr w:type="spellEnd"/>
      <w:r>
        <w:t xml:space="preserve">. Item Paulus. </w:t>
      </w:r>
      <w:proofErr w:type="spellStart"/>
      <w:r>
        <w:t>Ir</w:t>
      </w:r>
      <w:proofErr w:type="spellEnd"/>
      <w:r>
        <w:t xml:space="preserve"> </w:t>
      </w:r>
      <w:proofErr w:type="spellStart"/>
      <w:r>
        <w:t>seyt</w:t>
      </w:r>
      <w:proofErr w:type="spellEnd"/>
      <w:r>
        <w:t xml:space="preserve"> </w:t>
      </w:r>
      <w:proofErr w:type="spellStart"/>
      <w:r>
        <w:t>nietmants</w:t>
      </w:r>
      <w:proofErr w:type="spellEnd"/>
      <w:r>
        <w:t xml:space="preserve"> etwas schuldig/ dann einander lieb zu haben Die liebe ist ein </w:t>
      </w:r>
      <w:proofErr w:type="spellStart"/>
      <w:r>
        <w:t>erfullung</w:t>
      </w:r>
      <w:proofErr w:type="spellEnd"/>
      <w:r>
        <w:t xml:space="preserve"> alles </w:t>
      </w:r>
      <w:proofErr w:type="spellStart"/>
      <w:r>
        <w:t>geschetz</w:t>
      </w:r>
      <w:proofErr w:type="spellEnd"/>
      <w:r>
        <w:t xml:space="preserve"> </w:t>
      </w:r>
      <w:proofErr w:type="spellStart"/>
      <w:r>
        <w:t>gottes</w:t>
      </w:r>
      <w:proofErr w:type="spellEnd"/>
      <w:r>
        <w:t xml:space="preserve">/ </w:t>
      </w:r>
      <w:proofErr w:type="spellStart"/>
      <w:r>
        <w:t>wellicher</w:t>
      </w:r>
      <w:proofErr w:type="spellEnd"/>
      <w:r>
        <w:t xml:space="preserve"> sein </w:t>
      </w:r>
      <w:proofErr w:type="spellStart"/>
      <w:r>
        <w:t>nechsten</w:t>
      </w:r>
      <w:proofErr w:type="spellEnd"/>
      <w:r>
        <w:t xml:space="preserve"> lieb hat/ der </w:t>
      </w:r>
      <w:proofErr w:type="spellStart"/>
      <w:r>
        <w:t>selb</w:t>
      </w:r>
      <w:proofErr w:type="spellEnd"/>
      <w:r>
        <w:t xml:space="preserve"> </w:t>
      </w:r>
      <w:proofErr w:type="spellStart"/>
      <w:r>
        <w:t>erfult</w:t>
      </w:r>
      <w:proofErr w:type="spellEnd"/>
      <w:r>
        <w:t xml:space="preserve"> das </w:t>
      </w:r>
      <w:proofErr w:type="spellStart"/>
      <w:r>
        <w:t>gesetz</w:t>
      </w:r>
      <w:proofErr w:type="spellEnd"/>
      <w:r>
        <w:t xml:space="preserve">. Dann das ist </w:t>
      </w:r>
      <w:proofErr w:type="spellStart"/>
      <w:r>
        <w:t>ye</w:t>
      </w:r>
      <w:proofErr w:type="spellEnd"/>
      <w:r>
        <w:t xml:space="preserve"> das </w:t>
      </w:r>
      <w:proofErr w:type="spellStart"/>
      <w:r>
        <w:t>eynig</w:t>
      </w:r>
      <w:proofErr w:type="spellEnd"/>
      <w:r>
        <w:t xml:space="preserve"> </w:t>
      </w:r>
      <w:proofErr w:type="spellStart"/>
      <w:r>
        <w:t>vnd</w:t>
      </w:r>
      <w:proofErr w:type="spellEnd"/>
      <w:r>
        <w:t xml:space="preserve"> höchst </w:t>
      </w:r>
      <w:proofErr w:type="spellStart"/>
      <w:r>
        <w:t>gebott</w:t>
      </w:r>
      <w:proofErr w:type="spellEnd"/>
      <w:r>
        <w:t xml:space="preserve"> Christi/ wie </w:t>
      </w:r>
      <w:proofErr w:type="spellStart"/>
      <w:r>
        <w:t>obensteet</w:t>
      </w:r>
      <w:proofErr w:type="spellEnd"/>
      <w:r>
        <w:t xml:space="preserve">. Paulus sagt </w:t>
      </w:r>
      <w:proofErr w:type="spellStart"/>
      <w:r>
        <w:t>weyter</w:t>
      </w:r>
      <w:proofErr w:type="spellEnd"/>
      <w:r>
        <w:t xml:space="preserve">/ </w:t>
      </w:r>
      <w:proofErr w:type="spellStart"/>
      <w:r>
        <w:t>sond</w:t>
      </w:r>
      <w:proofErr w:type="spellEnd"/>
      <w:r>
        <w:t xml:space="preserve"> in </w:t>
      </w:r>
      <w:proofErr w:type="spellStart"/>
      <w:r>
        <w:t>eüch</w:t>
      </w:r>
      <w:proofErr w:type="spellEnd"/>
      <w:r>
        <w:t xml:space="preserve"> ist/ </w:t>
      </w:r>
      <w:proofErr w:type="spellStart"/>
      <w:r>
        <w:t>solt</w:t>
      </w:r>
      <w:proofErr w:type="spellEnd"/>
      <w:r>
        <w:t xml:space="preserve"> </w:t>
      </w:r>
      <w:proofErr w:type="spellStart"/>
      <w:r>
        <w:t>ir</w:t>
      </w:r>
      <w:proofErr w:type="spellEnd"/>
      <w:r>
        <w:t xml:space="preserve"> </w:t>
      </w:r>
      <w:proofErr w:type="spellStart"/>
      <w:r>
        <w:t>frid</w:t>
      </w:r>
      <w:proofErr w:type="spellEnd"/>
      <w:r>
        <w:t xml:space="preserve"> halten mit allen </w:t>
      </w:r>
      <w:proofErr w:type="spellStart"/>
      <w:r>
        <w:t>menschen</w:t>
      </w:r>
      <w:proofErr w:type="spellEnd"/>
      <w:r>
        <w:t xml:space="preserve">/ dann es </w:t>
      </w:r>
      <w:proofErr w:type="spellStart"/>
      <w:r>
        <w:t>steet</w:t>
      </w:r>
      <w:proofErr w:type="spellEnd"/>
      <w:r>
        <w:t xml:space="preserve"> </w:t>
      </w:r>
      <w:proofErr w:type="spellStart"/>
      <w:r>
        <w:t>geschryben</w:t>
      </w:r>
      <w:proofErr w:type="spellEnd"/>
      <w:r>
        <w:t xml:space="preserve">/ mir </w:t>
      </w:r>
      <w:proofErr w:type="spellStart"/>
      <w:r>
        <w:t>gehort</w:t>
      </w:r>
      <w:proofErr w:type="spellEnd"/>
      <w:r>
        <w:t xml:space="preserve"> die </w:t>
      </w:r>
      <w:proofErr w:type="spellStart"/>
      <w:r>
        <w:t>rachung</w:t>
      </w:r>
      <w:proofErr w:type="spellEnd"/>
      <w:r>
        <w:t xml:space="preserve">. </w:t>
      </w:r>
      <w:proofErr w:type="spellStart"/>
      <w:r>
        <w:t>Vnd</w:t>
      </w:r>
      <w:proofErr w:type="spellEnd"/>
      <w:r>
        <w:t xml:space="preserve"> ich wird widergelten spricht der </w:t>
      </w:r>
      <w:proofErr w:type="spellStart"/>
      <w:r>
        <w:t>herr</w:t>
      </w:r>
      <w:proofErr w:type="spellEnd"/>
      <w:r>
        <w:t xml:space="preserve">/ </w:t>
      </w:r>
      <w:proofErr w:type="spellStart"/>
      <w:r>
        <w:t>darumb</w:t>
      </w:r>
      <w:proofErr w:type="spellEnd"/>
      <w:r>
        <w:t xml:space="preserve"> so </w:t>
      </w:r>
      <w:proofErr w:type="spellStart"/>
      <w:r>
        <w:t>hungeren</w:t>
      </w:r>
      <w:proofErr w:type="spellEnd"/>
      <w:r>
        <w:t xml:space="preserve"> </w:t>
      </w:r>
      <w:proofErr w:type="spellStart"/>
      <w:r>
        <w:t>wirt</w:t>
      </w:r>
      <w:proofErr w:type="spellEnd"/>
      <w:r>
        <w:t xml:space="preserve"> dein feind/ gib im die </w:t>
      </w:r>
      <w:proofErr w:type="spellStart"/>
      <w:r>
        <w:t>speyß</w:t>
      </w:r>
      <w:proofErr w:type="spellEnd"/>
      <w:r>
        <w:t xml:space="preserve">/ so in dursten </w:t>
      </w:r>
      <w:proofErr w:type="spellStart"/>
      <w:r>
        <w:t>wirt</w:t>
      </w:r>
      <w:proofErr w:type="spellEnd"/>
      <w:r>
        <w:t xml:space="preserve">/ gib im das </w:t>
      </w:r>
      <w:proofErr w:type="spellStart"/>
      <w:r>
        <w:t>trannck</w:t>
      </w:r>
      <w:proofErr w:type="spellEnd"/>
      <w:r>
        <w:t xml:space="preserve"> rc. Du </w:t>
      </w:r>
      <w:proofErr w:type="spellStart"/>
      <w:r>
        <w:t>solt</w:t>
      </w:r>
      <w:proofErr w:type="spellEnd"/>
      <w:r>
        <w:t xml:space="preserve"> </w:t>
      </w:r>
      <w:proofErr w:type="spellStart"/>
      <w:r>
        <w:t>nit</w:t>
      </w:r>
      <w:proofErr w:type="spellEnd"/>
      <w:r>
        <w:t xml:space="preserve"> über </w:t>
      </w:r>
      <w:proofErr w:type="spellStart"/>
      <w:r>
        <w:t>sigt</w:t>
      </w:r>
      <w:proofErr w:type="spellEnd"/>
      <w:r>
        <w:t xml:space="preserve"> werden von der </w:t>
      </w:r>
      <w:proofErr w:type="spellStart"/>
      <w:r>
        <w:t>bößheit</w:t>
      </w:r>
      <w:proofErr w:type="spellEnd"/>
      <w:r>
        <w:t xml:space="preserve">/ aber </w:t>
      </w:r>
      <w:proofErr w:type="spellStart"/>
      <w:r>
        <w:t>uberwind</w:t>
      </w:r>
      <w:proofErr w:type="spellEnd"/>
      <w:r>
        <w:t xml:space="preserve"> du mit gutem </w:t>
      </w:r>
      <w:proofErr w:type="spellStart"/>
      <w:r>
        <w:t>dz</w:t>
      </w:r>
      <w:proofErr w:type="spellEnd"/>
      <w:r>
        <w:t xml:space="preserve"> </w:t>
      </w:r>
      <w:proofErr w:type="spellStart"/>
      <w:r>
        <w:t>böß</w:t>
      </w:r>
      <w:proofErr w:type="spellEnd"/>
      <w:r>
        <w:t xml:space="preserve"> rc. Christus sagt/ hab </w:t>
      </w:r>
      <w:proofErr w:type="spellStart"/>
      <w:r>
        <w:t>got</w:t>
      </w:r>
      <w:proofErr w:type="spellEnd"/>
      <w:r>
        <w:t xml:space="preserve"> lieb dein </w:t>
      </w:r>
      <w:proofErr w:type="spellStart"/>
      <w:r>
        <w:t>herren</w:t>
      </w:r>
      <w:proofErr w:type="spellEnd"/>
      <w:r>
        <w:t xml:space="preserve"> in </w:t>
      </w:r>
      <w:proofErr w:type="spellStart"/>
      <w:r>
        <w:t>gantzem</w:t>
      </w:r>
      <w:proofErr w:type="spellEnd"/>
      <w:r>
        <w:t xml:space="preserve"> deinem </w:t>
      </w:r>
      <w:proofErr w:type="spellStart"/>
      <w:r>
        <w:t>hertzen</w:t>
      </w:r>
      <w:proofErr w:type="spellEnd"/>
      <w:r>
        <w:t xml:space="preserve">/ in </w:t>
      </w:r>
      <w:proofErr w:type="spellStart"/>
      <w:r>
        <w:t>gantzem</w:t>
      </w:r>
      <w:proofErr w:type="spellEnd"/>
      <w:r>
        <w:t xml:space="preserve"> deiner </w:t>
      </w:r>
      <w:proofErr w:type="spellStart"/>
      <w:r>
        <w:t>seel</w:t>
      </w:r>
      <w:proofErr w:type="spellEnd"/>
      <w:r>
        <w:t xml:space="preserve"> / </w:t>
      </w:r>
      <w:proofErr w:type="spellStart"/>
      <w:r>
        <w:t>vnd</w:t>
      </w:r>
      <w:proofErr w:type="spellEnd"/>
      <w:r>
        <w:t xml:space="preserve"> in </w:t>
      </w:r>
      <w:proofErr w:type="spellStart"/>
      <w:r>
        <w:t>gantzem</w:t>
      </w:r>
      <w:proofErr w:type="spellEnd"/>
      <w:r>
        <w:t xml:space="preserve"> deinem </w:t>
      </w:r>
      <w:proofErr w:type="spellStart"/>
      <w:r>
        <w:t>gemüt</w:t>
      </w:r>
      <w:proofErr w:type="spellEnd"/>
      <w:r>
        <w:t xml:space="preserve">/ Das ist das </w:t>
      </w:r>
      <w:proofErr w:type="spellStart"/>
      <w:r>
        <w:t>gröst</w:t>
      </w:r>
      <w:proofErr w:type="spellEnd"/>
      <w:r>
        <w:t xml:space="preserve"> gebot </w:t>
      </w:r>
      <w:proofErr w:type="spellStart"/>
      <w:r>
        <w:t>vnd</w:t>
      </w:r>
      <w:proofErr w:type="spellEnd"/>
      <w:r>
        <w:t xml:space="preserve"> das erst/ Das ander ist dem gleich/ hab lieb dein nächsten als dich </w:t>
      </w:r>
      <w:proofErr w:type="spellStart"/>
      <w:r>
        <w:t>selb</w:t>
      </w:r>
      <w:proofErr w:type="spellEnd"/>
      <w:r>
        <w:t xml:space="preserve">/ In diesen </w:t>
      </w:r>
      <w:proofErr w:type="spellStart"/>
      <w:r>
        <w:t>zweyen</w:t>
      </w:r>
      <w:proofErr w:type="spellEnd"/>
      <w:r>
        <w:t xml:space="preserve"> geboten hangt das </w:t>
      </w:r>
      <w:proofErr w:type="spellStart"/>
      <w:r>
        <w:t>gantz</w:t>
      </w:r>
      <w:proofErr w:type="spellEnd"/>
      <w:r>
        <w:t xml:space="preserve"> </w:t>
      </w:r>
      <w:proofErr w:type="spellStart"/>
      <w:r>
        <w:t>gesatz</w:t>
      </w:r>
      <w:proofErr w:type="spellEnd"/>
      <w:r>
        <w:t xml:space="preserve"> </w:t>
      </w:r>
      <w:proofErr w:type="spellStart"/>
      <w:r>
        <w:t>vnd</w:t>
      </w:r>
      <w:proofErr w:type="spellEnd"/>
      <w:r>
        <w:t xml:space="preserve"> alle Propheten/ </w:t>
      </w:r>
      <w:proofErr w:type="spellStart"/>
      <w:r>
        <w:t>darumb</w:t>
      </w:r>
      <w:proofErr w:type="spellEnd"/>
      <w:r>
        <w:t xml:space="preserve"> </w:t>
      </w:r>
      <w:proofErr w:type="spellStart"/>
      <w:r>
        <w:t>bedurffen</w:t>
      </w:r>
      <w:proofErr w:type="spellEnd"/>
      <w:r>
        <w:t xml:space="preserve"> wir Christen </w:t>
      </w:r>
      <w:proofErr w:type="spellStart"/>
      <w:r>
        <w:t>menschen</w:t>
      </w:r>
      <w:proofErr w:type="spellEnd"/>
      <w:r>
        <w:t xml:space="preserve"> </w:t>
      </w:r>
      <w:proofErr w:type="spellStart"/>
      <w:r>
        <w:t>nit</w:t>
      </w:r>
      <w:proofErr w:type="spellEnd"/>
      <w:r>
        <w:t xml:space="preserve"> grosse oder </w:t>
      </w:r>
      <w:proofErr w:type="spellStart"/>
      <w:r>
        <w:t>spitzfindigkeit</w:t>
      </w:r>
      <w:proofErr w:type="spellEnd"/>
      <w:r>
        <w:t xml:space="preserve"> brauchen zu </w:t>
      </w:r>
      <w:proofErr w:type="spellStart"/>
      <w:r>
        <w:t>vnnserm</w:t>
      </w:r>
      <w:proofErr w:type="spellEnd"/>
      <w:r>
        <w:t xml:space="preserve"> glauben allem/ die liebe lassen </w:t>
      </w:r>
      <w:proofErr w:type="spellStart"/>
      <w:r>
        <w:t>erscheynen</w:t>
      </w:r>
      <w:proofErr w:type="spellEnd"/>
      <w:r>
        <w:t xml:space="preserve"> </w:t>
      </w:r>
      <w:proofErr w:type="spellStart"/>
      <w:r>
        <w:t>auß</w:t>
      </w:r>
      <w:proofErr w:type="spellEnd"/>
      <w:r>
        <w:t xml:space="preserve"> dem glauben/ Als wie ich Christo </w:t>
      </w:r>
      <w:proofErr w:type="spellStart"/>
      <w:r>
        <w:t>gelaub</w:t>
      </w:r>
      <w:proofErr w:type="spellEnd"/>
      <w:r>
        <w:t xml:space="preserve">/ also </w:t>
      </w:r>
      <w:proofErr w:type="spellStart"/>
      <w:r>
        <w:t>erzeyg</w:t>
      </w:r>
      <w:proofErr w:type="spellEnd"/>
      <w:r>
        <w:t xml:space="preserve"> ich die liebe meinem nesten wie ich dem armen </w:t>
      </w:r>
      <w:proofErr w:type="spellStart"/>
      <w:r>
        <w:t>hilff</w:t>
      </w:r>
      <w:proofErr w:type="spellEnd"/>
      <w:r>
        <w:t xml:space="preserve"> also </w:t>
      </w:r>
      <w:proofErr w:type="spellStart"/>
      <w:r>
        <w:t>ertzeyg</w:t>
      </w:r>
      <w:proofErr w:type="spellEnd"/>
      <w:r>
        <w:t xml:space="preserve"> ich mein glauben den ich in Christum </w:t>
      </w:r>
      <w:proofErr w:type="spellStart"/>
      <w:r>
        <w:t>vnnd</w:t>
      </w:r>
      <w:proofErr w:type="spellEnd"/>
      <w:r>
        <w:t xml:space="preserve"> seine </w:t>
      </w:r>
      <w:proofErr w:type="spellStart"/>
      <w:r>
        <w:t>wort</w:t>
      </w:r>
      <w:proofErr w:type="spellEnd"/>
      <w:r>
        <w:t xml:space="preserve"> hab/ Wir </w:t>
      </w:r>
      <w:proofErr w:type="spellStart"/>
      <w:r>
        <w:t>kunden</w:t>
      </w:r>
      <w:proofErr w:type="spellEnd"/>
      <w:r>
        <w:t xml:space="preserve"> Christo nichts thun dann wie er </w:t>
      </w:r>
      <w:proofErr w:type="spellStart"/>
      <w:r>
        <w:t>vns</w:t>
      </w:r>
      <w:proofErr w:type="spellEnd"/>
      <w:r>
        <w:t xml:space="preserve"> </w:t>
      </w:r>
      <w:proofErr w:type="spellStart"/>
      <w:r>
        <w:t>geheyssen</w:t>
      </w:r>
      <w:proofErr w:type="spellEnd"/>
      <w:r>
        <w:t xml:space="preserve"> hat/ den armen </w:t>
      </w:r>
      <w:proofErr w:type="spellStart"/>
      <w:r>
        <w:t>helffen</w:t>
      </w:r>
      <w:proofErr w:type="spellEnd"/>
      <w:r>
        <w:t xml:space="preserve"> </w:t>
      </w:r>
      <w:proofErr w:type="spellStart"/>
      <w:r>
        <w:t>auß</w:t>
      </w:r>
      <w:proofErr w:type="spellEnd"/>
      <w:r>
        <w:t xml:space="preserve"> </w:t>
      </w:r>
      <w:proofErr w:type="spellStart"/>
      <w:r>
        <w:t>warem</w:t>
      </w:r>
      <w:proofErr w:type="spellEnd"/>
      <w:r>
        <w:t xml:space="preserve"> glauben/ </w:t>
      </w:r>
      <w:proofErr w:type="spellStart"/>
      <w:r>
        <w:t>vnd</w:t>
      </w:r>
      <w:proofErr w:type="spellEnd"/>
      <w:r>
        <w:t xml:space="preserve"> brüderlicher lieb/ dann was wir </w:t>
      </w:r>
      <w:proofErr w:type="spellStart"/>
      <w:r>
        <w:t>sunst</w:t>
      </w:r>
      <w:proofErr w:type="spellEnd"/>
      <w:r>
        <w:t xml:space="preserve"> gut schätzen/ ist vor </w:t>
      </w:r>
      <w:proofErr w:type="spellStart"/>
      <w:r>
        <w:t>got</w:t>
      </w:r>
      <w:proofErr w:type="spellEnd"/>
      <w:r>
        <w:t xml:space="preserve"> </w:t>
      </w:r>
      <w:proofErr w:type="spellStart"/>
      <w:r>
        <w:t>nit</w:t>
      </w:r>
      <w:proofErr w:type="spellEnd"/>
      <w:r>
        <w:t xml:space="preserve"> </w:t>
      </w:r>
      <w:proofErr w:type="spellStart"/>
      <w:r>
        <w:t>angenem</w:t>
      </w:r>
      <w:proofErr w:type="spellEnd"/>
      <w:r>
        <w:t xml:space="preserve">/ als Isaias sagt. </w:t>
      </w:r>
    </w:p>
    <w:p w14:paraId="643104FB" w14:textId="096ECCED" w:rsidR="009E19C1" w:rsidRDefault="009E19C1" w:rsidP="009E19C1">
      <w:proofErr w:type="spellStart"/>
      <w:r>
        <w:t>Vnd</w:t>
      </w:r>
      <w:proofErr w:type="spellEnd"/>
      <w:r>
        <w:t xml:space="preserve"> wir alle </w:t>
      </w:r>
      <w:proofErr w:type="spellStart"/>
      <w:r>
        <w:t>seynen</w:t>
      </w:r>
      <w:proofErr w:type="spellEnd"/>
      <w:r>
        <w:t xml:space="preserve"> </w:t>
      </w:r>
      <w:proofErr w:type="spellStart"/>
      <w:r>
        <w:t>vnreyn</w:t>
      </w:r>
      <w:proofErr w:type="spellEnd"/>
      <w:r>
        <w:t xml:space="preserve">/ </w:t>
      </w:r>
      <w:proofErr w:type="spellStart"/>
      <w:r>
        <w:t>vnd</w:t>
      </w:r>
      <w:proofErr w:type="spellEnd"/>
      <w:r>
        <w:t xml:space="preserve"> all </w:t>
      </w:r>
      <w:proofErr w:type="spellStart"/>
      <w:r>
        <w:t>vnser</w:t>
      </w:r>
      <w:proofErr w:type="spellEnd"/>
      <w:r>
        <w:t xml:space="preserve"> </w:t>
      </w:r>
      <w:proofErr w:type="spellStart"/>
      <w:r>
        <w:t>gerechtigkeit</w:t>
      </w:r>
      <w:proofErr w:type="spellEnd"/>
      <w:r>
        <w:t xml:space="preserve"> als ein </w:t>
      </w:r>
      <w:proofErr w:type="spellStart"/>
      <w:r>
        <w:t>vermaliger</w:t>
      </w:r>
      <w:proofErr w:type="spellEnd"/>
      <w:r>
        <w:t xml:space="preserve"> </w:t>
      </w:r>
      <w:proofErr w:type="spellStart"/>
      <w:r>
        <w:t>vnsauber</w:t>
      </w:r>
      <w:proofErr w:type="spellEnd"/>
      <w:r>
        <w:t xml:space="preserve"> </w:t>
      </w:r>
      <w:proofErr w:type="spellStart"/>
      <w:r>
        <w:t>tuch</w:t>
      </w:r>
      <w:proofErr w:type="spellEnd"/>
      <w:r>
        <w:t xml:space="preserve">/ Allein </w:t>
      </w:r>
      <w:proofErr w:type="spellStart"/>
      <w:r>
        <w:t>dy</w:t>
      </w:r>
      <w:proofErr w:type="spellEnd"/>
      <w:r>
        <w:t xml:space="preserve"> brüderliche lieb einander </w:t>
      </w:r>
      <w:proofErr w:type="spellStart"/>
      <w:r>
        <w:t>zubeweisen</w:t>
      </w:r>
      <w:proofErr w:type="spellEnd"/>
      <w:r>
        <w:t xml:space="preserve">/ so wir das thun hab wir das </w:t>
      </w:r>
      <w:proofErr w:type="spellStart"/>
      <w:r>
        <w:t>gantz</w:t>
      </w:r>
      <w:proofErr w:type="spellEnd"/>
      <w:r>
        <w:t xml:space="preserve"> </w:t>
      </w:r>
      <w:proofErr w:type="spellStart"/>
      <w:r>
        <w:t>gesetz</w:t>
      </w:r>
      <w:proofErr w:type="spellEnd"/>
      <w:r>
        <w:t xml:space="preserve"> </w:t>
      </w:r>
      <w:proofErr w:type="spellStart"/>
      <w:r>
        <w:t>erfult</w:t>
      </w:r>
      <w:proofErr w:type="spellEnd"/>
      <w:r>
        <w:t xml:space="preserve">/ Alls Paulus sagt das </w:t>
      </w:r>
      <w:proofErr w:type="spellStart"/>
      <w:r>
        <w:t>gantz</w:t>
      </w:r>
      <w:proofErr w:type="spellEnd"/>
      <w:r>
        <w:t xml:space="preserve"> </w:t>
      </w:r>
      <w:proofErr w:type="spellStart"/>
      <w:r>
        <w:t>gesatz</w:t>
      </w:r>
      <w:proofErr w:type="spellEnd"/>
      <w:r>
        <w:t xml:space="preserve"> </w:t>
      </w:r>
      <w:proofErr w:type="spellStart"/>
      <w:r>
        <w:t>wirt</w:t>
      </w:r>
      <w:proofErr w:type="spellEnd"/>
      <w:r>
        <w:t xml:space="preserve"> erfüllet in </w:t>
      </w:r>
      <w:proofErr w:type="spellStart"/>
      <w:r>
        <w:t>eim</w:t>
      </w:r>
      <w:proofErr w:type="spellEnd"/>
      <w:r>
        <w:t xml:space="preserve"> </w:t>
      </w:r>
      <w:proofErr w:type="spellStart"/>
      <w:r>
        <w:t>wort</w:t>
      </w:r>
      <w:proofErr w:type="spellEnd"/>
      <w:r>
        <w:t xml:space="preserve"> </w:t>
      </w:r>
      <w:proofErr w:type="spellStart"/>
      <w:r>
        <w:t>furwar</w:t>
      </w:r>
      <w:proofErr w:type="spellEnd"/>
      <w:r>
        <w:t xml:space="preserve"> </w:t>
      </w:r>
      <w:proofErr w:type="spellStart"/>
      <w:r>
        <w:t>dz</w:t>
      </w:r>
      <w:proofErr w:type="spellEnd"/>
      <w:r>
        <w:t xml:space="preserve">/ du </w:t>
      </w:r>
      <w:proofErr w:type="spellStart"/>
      <w:r>
        <w:t>solt</w:t>
      </w:r>
      <w:proofErr w:type="spellEnd"/>
      <w:r>
        <w:t xml:space="preserve"> liebhaben dein nächsten als dich </w:t>
      </w:r>
      <w:proofErr w:type="spellStart"/>
      <w:r>
        <w:t>selbs</w:t>
      </w:r>
      <w:proofErr w:type="spellEnd"/>
      <w:r>
        <w:t xml:space="preserve">/ </w:t>
      </w:r>
      <w:proofErr w:type="spellStart"/>
      <w:r>
        <w:t>vnd</w:t>
      </w:r>
      <w:proofErr w:type="spellEnd"/>
      <w:r>
        <w:t xml:space="preserve"> das die </w:t>
      </w:r>
      <w:proofErr w:type="spellStart"/>
      <w:r>
        <w:t>werck</w:t>
      </w:r>
      <w:proofErr w:type="spellEnd"/>
      <w:r>
        <w:t xml:space="preserve"> der liebe </w:t>
      </w:r>
      <w:proofErr w:type="spellStart"/>
      <w:r>
        <w:t>erscheynen</w:t>
      </w:r>
      <w:proofErr w:type="spellEnd"/>
      <w:r>
        <w:t xml:space="preserve"> zu nutz </w:t>
      </w:r>
      <w:proofErr w:type="spellStart"/>
      <w:r>
        <w:t>vnd</w:t>
      </w:r>
      <w:proofErr w:type="spellEnd"/>
      <w:r>
        <w:t xml:space="preserve"> dienst dem nächsten/ </w:t>
      </w:r>
      <w:proofErr w:type="spellStart"/>
      <w:r>
        <w:t>Vnnd</w:t>
      </w:r>
      <w:proofErr w:type="spellEnd"/>
      <w:r>
        <w:t xml:space="preserve"> also mit </w:t>
      </w:r>
      <w:proofErr w:type="spellStart"/>
      <w:r>
        <w:t>gutter</w:t>
      </w:r>
      <w:proofErr w:type="spellEnd"/>
      <w:r>
        <w:t xml:space="preserve"> </w:t>
      </w:r>
      <w:proofErr w:type="spellStart"/>
      <w:r>
        <w:t>ruw</w:t>
      </w:r>
      <w:proofErr w:type="spellEnd"/>
      <w:r>
        <w:t xml:space="preserve">/ </w:t>
      </w:r>
      <w:proofErr w:type="spellStart"/>
      <w:r>
        <w:t>fridlich</w:t>
      </w:r>
      <w:proofErr w:type="spellEnd"/>
      <w:r>
        <w:t xml:space="preserve"> bey einander </w:t>
      </w:r>
      <w:proofErr w:type="spellStart"/>
      <w:r>
        <w:t>einhelligklich</w:t>
      </w:r>
      <w:proofErr w:type="spellEnd"/>
      <w:r>
        <w:t xml:space="preserve"> </w:t>
      </w:r>
      <w:proofErr w:type="spellStart"/>
      <w:r>
        <w:t>wonen</w:t>
      </w:r>
      <w:proofErr w:type="spellEnd"/>
      <w:r>
        <w:t xml:space="preserve"> on </w:t>
      </w:r>
      <w:proofErr w:type="spellStart"/>
      <w:r>
        <w:t>getzanck</w:t>
      </w:r>
      <w:proofErr w:type="spellEnd"/>
      <w:r>
        <w:t xml:space="preserve">/ </w:t>
      </w:r>
      <w:proofErr w:type="spellStart"/>
      <w:r>
        <w:t>eyner</w:t>
      </w:r>
      <w:proofErr w:type="spellEnd"/>
      <w:r>
        <w:t xml:space="preserve"> dem andren </w:t>
      </w:r>
      <w:proofErr w:type="spellStart"/>
      <w:r>
        <w:t>seynen</w:t>
      </w:r>
      <w:proofErr w:type="spellEnd"/>
      <w:r>
        <w:t xml:space="preserve"> </w:t>
      </w:r>
      <w:proofErr w:type="spellStart"/>
      <w:r>
        <w:t>mangel</w:t>
      </w:r>
      <w:proofErr w:type="spellEnd"/>
      <w:r>
        <w:t xml:space="preserve"> </w:t>
      </w:r>
      <w:proofErr w:type="spellStart"/>
      <w:r>
        <w:t>gedultigklich</w:t>
      </w:r>
      <w:proofErr w:type="spellEnd"/>
      <w:r>
        <w:t xml:space="preserve"> </w:t>
      </w:r>
      <w:proofErr w:type="spellStart"/>
      <w:r>
        <w:t>helffen</w:t>
      </w:r>
      <w:proofErr w:type="spellEnd"/>
      <w:r>
        <w:t xml:space="preserve"> tragen. Als Paulus sagt. </w:t>
      </w:r>
      <w:proofErr w:type="spellStart"/>
      <w:r>
        <w:t>Ir</w:t>
      </w:r>
      <w:proofErr w:type="spellEnd"/>
      <w:r>
        <w:t xml:space="preserve"> </w:t>
      </w:r>
      <w:proofErr w:type="spellStart"/>
      <w:r>
        <w:t>solt</w:t>
      </w:r>
      <w:proofErr w:type="spellEnd"/>
      <w:r>
        <w:t xml:space="preserve"> tragen einer des andern bürde/ </w:t>
      </w:r>
      <w:proofErr w:type="spellStart"/>
      <w:r>
        <w:t>vnd</w:t>
      </w:r>
      <w:proofErr w:type="spellEnd"/>
      <w:r>
        <w:t xml:space="preserve"> also erfüllet </w:t>
      </w:r>
      <w:proofErr w:type="spellStart"/>
      <w:r>
        <w:t>ir</w:t>
      </w:r>
      <w:proofErr w:type="spellEnd"/>
      <w:r>
        <w:t xml:space="preserve"> das </w:t>
      </w:r>
      <w:proofErr w:type="spellStart"/>
      <w:r>
        <w:t>gesatz</w:t>
      </w:r>
      <w:proofErr w:type="spellEnd"/>
      <w:r>
        <w:t xml:space="preserve"> Christi mit rechtem </w:t>
      </w:r>
      <w:proofErr w:type="spellStart"/>
      <w:r>
        <w:t>mitleyden</w:t>
      </w:r>
      <w:proofErr w:type="spellEnd"/>
      <w:r>
        <w:t xml:space="preserve">/ so wurden wir Christen wann wir sein </w:t>
      </w:r>
      <w:proofErr w:type="spellStart"/>
      <w:r>
        <w:t>gepot</w:t>
      </w:r>
      <w:proofErr w:type="spellEnd"/>
      <w:r>
        <w:t xml:space="preserve"> hielten/ </w:t>
      </w:r>
      <w:proofErr w:type="spellStart"/>
      <w:r>
        <w:t>Yderman</w:t>
      </w:r>
      <w:proofErr w:type="spellEnd"/>
      <w:r>
        <w:t xml:space="preserve"> bey </w:t>
      </w:r>
      <w:proofErr w:type="spellStart"/>
      <w:r>
        <w:t>vns</w:t>
      </w:r>
      <w:proofErr w:type="spellEnd"/>
      <w:r>
        <w:t xml:space="preserve"> </w:t>
      </w:r>
      <w:proofErr w:type="spellStart"/>
      <w:r>
        <w:t>fridsam</w:t>
      </w:r>
      <w:proofErr w:type="spellEnd"/>
      <w:r>
        <w:t xml:space="preserve"> </w:t>
      </w:r>
      <w:proofErr w:type="spellStart"/>
      <w:r>
        <w:t>ssein</w:t>
      </w:r>
      <w:proofErr w:type="spellEnd"/>
      <w:r>
        <w:t xml:space="preserve">/ </w:t>
      </w:r>
      <w:proofErr w:type="spellStart"/>
      <w:r>
        <w:t>Helffen</w:t>
      </w:r>
      <w:proofErr w:type="spellEnd"/>
      <w:r>
        <w:t xml:space="preserve">/ </w:t>
      </w:r>
      <w:proofErr w:type="spellStart"/>
      <w:r>
        <w:t>vnd</w:t>
      </w:r>
      <w:proofErr w:type="spellEnd"/>
      <w:r>
        <w:t xml:space="preserve"> rieten auch den </w:t>
      </w:r>
      <w:proofErr w:type="spellStart"/>
      <w:r>
        <w:t>frembden</w:t>
      </w:r>
      <w:proofErr w:type="spellEnd"/>
      <w:r>
        <w:t xml:space="preserve"> ausserhalb </w:t>
      </w:r>
      <w:proofErr w:type="spellStart"/>
      <w:r>
        <w:t>vnsers</w:t>
      </w:r>
      <w:proofErr w:type="spellEnd"/>
      <w:r>
        <w:t xml:space="preserve"> </w:t>
      </w:r>
      <w:proofErr w:type="spellStart"/>
      <w:r>
        <w:t>glaubens</w:t>
      </w:r>
      <w:proofErr w:type="spellEnd"/>
      <w:r>
        <w:t xml:space="preserve">/ </w:t>
      </w:r>
      <w:proofErr w:type="spellStart"/>
      <w:r>
        <w:t>dz</w:t>
      </w:r>
      <w:proofErr w:type="spellEnd"/>
      <w:r>
        <w:t xml:space="preserve"> </w:t>
      </w:r>
      <w:proofErr w:type="spellStart"/>
      <w:r>
        <w:t>sy</w:t>
      </w:r>
      <w:proofErr w:type="spellEnd"/>
      <w:r>
        <w:t xml:space="preserve"> auch zu Christo </w:t>
      </w:r>
      <w:proofErr w:type="spellStart"/>
      <w:r>
        <w:t>getzogen</w:t>
      </w:r>
      <w:proofErr w:type="spellEnd"/>
      <w:r>
        <w:t xml:space="preserve"> wurden/ durch </w:t>
      </w:r>
      <w:proofErr w:type="spellStart"/>
      <w:r>
        <w:t>vnser</w:t>
      </w:r>
      <w:proofErr w:type="spellEnd"/>
      <w:r>
        <w:t xml:space="preserve"> </w:t>
      </w:r>
      <w:proofErr w:type="spellStart"/>
      <w:r>
        <w:t>eynig</w:t>
      </w:r>
      <w:proofErr w:type="spellEnd"/>
      <w:r>
        <w:t xml:space="preserve">/ </w:t>
      </w:r>
      <w:proofErr w:type="spellStart"/>
      <w:r>
        <w:t>frydlich</w:t>
      </w:r>
      <w:proofErr w:type="spellEnd"/>
      <w:r>
        <w:t xml:space="preserve"> leben/ </w:t>
      </w:r>
      <w:proofErr w:type="spellStart"/>
      <w:r>
        <w:t>vnd</w:t>
      </w:r>
      <w:proofErr w:type="spellEnd"/>
      <w:r>
        <w:t xml:space="preserve"> brüderlich liebe/ Nit </w:t>
      </w:r>
      <w:proofErr w:type="spellStart"/>
      <w:r>
        <w:t>eynander</w:t>
      </w:r>
      <w:proofErr w:type="spellEnd"/>
      <w:r>
        <w:t xml:space="preserve"> in </w:t>
      </w:r>
      <w:proofErr w:type="spellStart"/>
      <w:r>
        <w:t>neyd</w:t>
      </w:r>
      <w:proofErr w:type="spellEnd"/>
      <w:r>
        <w:t xml:space="preserve">/ oder tratz/ in </w:t>
      </w:r>
      <w:proofErr w:type="spellStart"/>
      <w:r>
        <w:t>zanck</w:t>
      </w:r>
      <w:proofErr w:type="spellEnd"/>
      <w:r>
        <w:t xml:space="preserve"> erweckten/ Zu </w:t>
      </w:r>
      <w:proofErr w:type="spellStart"/>
      <w:r>
        <w:t>widerwertigkeit</w:t>
      </w:r>
      <w:proofErr w:type="spellEnd"/>
      <w:r>
        <w:t xml:space="preserve">/ </w:t>
      </w:r>
      <w:proofErr w:type="spellStart"/>
      <w:r>
        <w:t>vnnützer</w:t>
      </w:r>
      <w:proofErr w:type="spellEnd"/>
      <w:r>
        <w:t xml:space="preserve"> </w:t>
      </w:r>
      <w:proofErr w:type="spellStart"/>
      <w:r>
        <w:t>disputation</w:t>
      </w:r>
      <w:proofErr w:type="spellEnd"/>
      <w:r>
        <w:t xml:space="preserve">/ Zorn/ sondern in </w:t>
      </w:r>
      <w:proofErr w:type="spellStart"/>
      <w:r>
        <w:t>frydsamer</w:t>
      </w:r>
      <w:proofErr w:type="spellEnd"/>
      <w:r>
        <w:t xml:space="preserve"> </w:t>
      </w:r>
      <w:proofErr w:type="spellStart"/>
      <w:r>
        <w:t>eynigkait</w:t>
      </w:r>
      <w:proofErr w:type="spellEnd"/>
      <w:r>
        <w:t xml:space="preserve">/ einer dem andern durch </w:t>
      </w:r>
      <w:proofErr w:type="spellStart"/>
      <w:r>
        <w:t>ware</w:t>
      </w:r>
      <w:proofErr w:type="spellEnd"/>
      <w:r>
        <w:t xml:space="preserve"> lieb </w:t>
      </w:r>
      <w:proofErr w:type="spellStart"/>
      <w:r>
        <w:t>vnderweysen</w:t>
      </w:r>
      <w:proofErr w:type="spellEnd"/>
      <w:r>
        <w:t xml:space="preserve"> </w:t>
      </w:r>
      <w:proofErr w:type="spellStart"/>
      <w:r>
        <w:t>vnnd</w:t>
      </w:r>
      <w:proofErr w:type="spellEnd"/>
      <w:r>
        <w:t xml:space="preserve"> </w:t>
      </w:r>
      <w:proofErr w:type="spellStart"/>
      <w:r>
        <w:t>leren</w:t>
      </w:r>
      <w:proofErr w:type="spellEnd"/>
      <w:r>
        <w:t xml:space="preserve">/ </w:t>
      </w:r>
      <w:proofErr w:type="spellStart"/>
      <w:r>
        <w:t>nit</w:t>
      </w:r>
      <w:proofErr w:type="spellEnd"/>
      <w:r>
        <w:t xml:space="preserve"> mit </w:t>
      </w:r>
      <w:proofErr w:type="spellStart"/>
      <w:r>
        <w:t>gryßgrammene</w:t>
      </w:r>
      <w:proofErr w:type="spellEnd"/>
      <w:r>
        <w:t xml:space="preserve"> mit sturm worten/ mit </w:t>
      </w:r>
      <w:proofErr w:type="spellStart"/>
      <w:r>
        <w:t>aufsätzigen</w:t>
      </w:r>
      <w:proofErr w:type="spellEnd"/>
      <w:r>
        <w:t xml:space="preserve"> spotworten/ oder </w:t>
      </w:r>
      <w:proofErr w:type="spellStart"/>
      <w:r>
        <w:t>verachtung</w:t>
      </w:r>
      <w:proofErr w:type="spellEnd"/>
      <w:r>
        <w:t xml:space="preserve"> der </w:t>
      </w:r>
      <w:proofErr w:type="spellStart"/>
      <w:r>
        <w:t>personen</w:t>
      </w:r>
      <w:proofErr w:type="spellEnd"/>
      <w:r>
        <w:t xml:space="preserve">/ </w:t>
      </w:r>
      <w:proofErr w:type="spellStart"/>
      <w:r>
        <w:t>Sonder</w:t>
      </w:r>
      <w:proofErr w:type="spellEnd"/>
      <w:r>
        <w:t xml:space="preserve"> mit </w:t>
      </w:r>
      <w:proofErr w:type="spellStart"/>
      <w:r>
        <w:t>bewertten</w:t>
      </w:r>
      <w:proofErr w:type="spellEnd"/>
      <w:r>
        <w:t xml:space="preserve"> </w:t>
      </w:r>
      <w:proofErr w:type="spellStart"/>
      <w:r>
        <w:t>götlichen</w:t>
      </w:r>
      <w:proofErr w:type="spellEnd"/>
      <w:r>
        <w:t xml:space="preserve"> </w:t>
      </w:r>
      <w:proofErr w:type="spellStart"/>
      <w:r>
        <w:t>geschrifften</w:t>
      </w:r>
      <w:proofErr w:type="spellEnd"/>
      <w:r>
        <w:t xml:space="preserve">/ </w:t>
      </w:r>
      <w:proofErr w:type="spellStart"/>
      <w:r>
        <w:t>freüntlichen</w:t>
      </w:r>
      <w:proofErr w:type="spellEnd"/>
      <w:r>
        <w:t xml:space="preserve"> </w:t>
      </w:r>
      <w:proofErr w:type="spellStart"/>
      <w:r>
        <w:t>ermanungen</w:t>
      </w:r>
      <w:proofErr w:type="spellEnd"/>
      <w:r>
        <w:t xml:space="preserve">/ Niemand </w:t>
      </w:r>
      <w:proofErr w:type="spellStart"/>
      <w:r>
        <w:t>scheühen</w:t>
      </w:r>
      <w:proofErr w:type="spellEnd"/>
      <w:r>
        <w:t xml:space="preserve"> nach der </w:t>
      </w:r>
      <w:proofErr w:type="spellStart"/>
      <w:r>
        <w:t>person</w:t>
      </w:r>
      <w:proofErr w:type="spellEnd"/>
      <w:r>
        <w:t xml:space="preserve">/ Aber die </w:t>
      </w:r>
      <w:proofErr w:type="spellStart"/>
      <w:r>
        <w:t>sund</w:t>
      </w:r>
      <w:proofErr w:type="spellEnd"/>
      <w:r>
        <w:t xml:space="preserve"> </w:t>
      </w:r>
      <w:proofErr w:type="spellStart"/>
      <w:r>
        <w:t>vermeyden</w:t>
      </w:r>
      <w:proofErr w:type="spellEnd"/>
      <w:r>
        <w:t xml:space="preserve">/ </w:t>
      </w:r>
      <w:proofErr w:type="spellStart"/>
      <w:r>
        <w:t>vnd</w:t>
      </w:r>
      <w:proofErr w:type="spellEnd"/>
      <w:r>
        <w:t xml:space="preserve"> nicht den </w:t>
      </w:r>
      <w:proofErr w:type="spellStart"/>
      <w:r>
        <w:t>sunder</w:t>
      </w:r>
      <w:proofErr w:type="spellEnd"/>
      <w:r>
        <w:t xml:space="preserve">/ so lang </w:t>
      </w:r>
      <w:proofErr w:type="spellStart"/>
      <w:r>
        <w:t>biß</w:t>
      </w:r>
      <w:proofErr w:type="spellEnd"/>
      <w:r>
        <w:t xml:space="preserve"> er </w:t>
      </w:r>
      <w:proofErr w:type="spellStart"/>
      <w:r>
        <w:t>bekert</w:t>
      </w:r>
      <w:proofErr w:type="spellEnd"/>
      <w:r>
        <w:t xml:space="preserve"> </w:t>
      </w:r>
      <w:proofErr w:type="spellStart"/>
      <w:r>
        <w:t>wirt</w:t>
      </w:r>
      <w:proofErr w:type="spellEnd"/>
      <w:r>
        <w:t xml:space="preserve">/ Nit ein </w:t>
      </w:r>
      <w:proofErr w:type="spellStart"/>
      <w:r>
        <w:t>speltlein</w:t>
      </w:r>
      <w:proofErr w:type="spellEnd"/>
      <w:r>
        <w:t xml:space="preserve"> suchen in eines andern </w:t>
      </w:r>
      <w:proofErr w:type="spellStart"/>
      <w:r>
        <w:t>aug</w:t>
      </w:r>
      <w:proofErr w:type="spellEnd"/>
      <w:r>
        <w:t xml:space="preserve">/ </w:t>
      </w:r>
      <w:proofErr w:type="spellStart"/>
      <w:r>
        <w:t>vnd</w:t>
      </w:r>
      <w:proofErr w:type="spellEnd"/>
      <w:r>
        <w:t xml:space="preserve"> seines </w:t>
      </w:r>
      <w:proofErr w:type="spellStart"/>
      <w:r>
        <w:t>eygen</w:t>
      </w:r>
      <w:proofErr w:type="spellEnd"/>
      <w:r>
        <w:t xml:space="preserve"> </w:t>
      </w:r>
      <w:proofErr w:type="spellStart"/>
      <w:r>
        <w:t>balcken</w:t>
      </w:r>
      <w:proofErr w:type="spellEnd"/>
      <w:r>
        <w:t xml:space="preserve"> </w:t>
      </w:r>
      <w:proofErr w:type="spellStart"/>
      <w:r>
        <w:t>nit</w:t>
      </w:r>
      <w:proofErr w:type="spellEnd"/>
      <w:r>
        <w:t xml:space="preserve"> acht haben/ Auch </w:t>
      </w:r>
      <w:proofErr w:type="spellStart"/>
      <w:r>
        <w:t>vnns</w:t>
      </w:r>
      <w:proofErr w:type="spellEnd"/>
      <w:r>
        <w:t xml:space="preserve"> </w:t>
      </w:r>
      <w:proofErr w:type="spellStart"/>
      <w:r>
        <w:t>selbs</w:t>
      </w:r>
      <w:proofErr w:type="spellEnd"/>
      <w:r>
        <w:t xml:space="preserve"> </w:t>
      </w:r>
      <w:proofErr w:type="spellStart"/>
      <w:r>
        <w:t>nit</w:t>
      </w:r>
      <w:proofErr w:type="spellEnd"/>
      <w:r>
        <w:t xml:space="preserve"> gerecht schätzen/ aber all </w:t>
      </w:r>
      <w:proofErr w:type="spellStart"/>
      <w:r>
        <w:t>fur</w:t>
      </w:r>
      <w:proofErr w:type="spellEnd"/>
      <w:r>
        <w:t xml:space="preserve"> </w:t>
      </w:r>
      <w:proofErr w:type="spellStart"/>
      <w:r>
        <w:t>sunder</w:t>
      </w:r>
      <w:proofErr w:type="spellEnd"/>
      <w:r>
        <w:t xml:space="preserve">/ dann welcher on </w:t>
      </w:r>
      <w:proofErr w:type="spellStart"/>
      <w:r>
        <w:t>sund</w:t>
      </w:r>
      <w:proofErr w:type="spellEnd"/>
      <w:r>
        <w:t xml:space="preserve"> oder </w:t>
      </w:r>
      <w:proofErr w:type="spellStart"/>
      <w:r>
        <w:t>yrrung</w:t>
      </w:r>
      <w:proofErr w:type="spellEnd"/>
      <w:r>
        <w:t xml:space="preserve"> sey/ der </w:t>
      </w:r>
      <w:proofErr w:type="spellStart"/>
      <w:r>
        <w:t>werff</w:t>
      </w:r>
      <w:proofErr w:type="spellEnd"/>
      <w:r>
        <w:t xml:space="preserve"> sein </w:t>
      </w:r>
      <w:proofErr w:type="spellStart"/>
      <w:r>
        <w:t>neydstein</w:t>
      </w:r>
      <w:proofErr w:type="spellEnd"/>
      <w:r>
        <w:t xml:space="preserve"> zum ersten an den </w:t>
      </w:r>
      <w:proofErr w:type="spellStart"/>
      <w:r>
        <w:t>vngerechten</w:t>
      </w:r>
      <w:proofErr w:type="spellEnd"/>
      <w:r>
        <w:t xml:space="preserve">/ dann wir sein all </w:t>
      </w:r>
      <w:proofErr w:type="spellStart"/>
      <w:r>
        <w:t>nit</w:t>
      </w:r>
      <w:proofErr w:type="spellEnd"/>
      <w:r>
        <w:t xml:space="preserve"> gerecht. Als </w:t>
      </w:r>
      <w:proofErr w:type="spellStart"/>
      <w:r>
        <w:t>Dauid</w:t>
      </w:r>
      <w:proofErr w:type="spellEnd"/>
      <w:r>
        <w:t xml:space="preserve"> sagt: Herr du </w:t>
      </w:r>
      <w:proofErr w:type="spellStart"/>
      <w:r>
        <w:t>solt</w:t>
      </w:r>
      <w:proofErr w:type="spellEnd"/>
      <w:r>
        <w:t xml:space="preserve"> </w:t>
      </w:r>
      <w:proofErr w:type="spellStart"/>
      <w:r>
        <w:t>nit</w:t>
      </w:r>
      <w:proofErr w:type="spellEnd"/>
      <w:r>
        <w:t xml:space="preserve"> </w:t>
      </w:r>
      <w:proofErr w:type="spellStart"/>
      <w:r>
        <w:t>eingeen</w:t>
      </w:r>
      <w:proofErr w:type="spellEnd"/>
      <w:r>
        <w:t xml:space="preserve"> mit deinem </w:t>
      </w:r>
      <w:proofErr w:type="spellStart"/>
      <w:r>
        <w:t>knecht</w:t>
      </w:r>
      <w:proofErr w:type="spellEnd"/>
      <w:r>
        <w:t xml:space="preserve"> in das </w:t>
      </w:r>
      <w:proofErr w:type="spellStart"/>
      <w:r>
        <w:t>gericht</w:t>
      </w:r>
      <w:proofErr w:type="spellEnd"/>
      <w:r>
        <w:t xml:space="preserve">: dann </w:t>
      </w:r>
      <w:proofErr w:type="spellStart"/>
      <w:r>
        <w:t>nit</w:t>
      </w:r>
      <w:proofErr w:type="spellEnd"/>
      <w:r>
        <w:t xml:space="preserve"> ist rechtfertig vor dir ein </w:t>
      </w:r>
      <w:proofErr w:type="spellStart"/>
      <w:r>
        <w:t>ydes</w:t>
      </w:r>
      <w:proofErr w:type="spellEnd"/>
      <w:r>
        <w:t xml:space="preserve"> lebendigt/ Allein demütige liebliche </w:t>
      </w:r>
      <w:proofErr w:type="spellStart"/>
      <w:r>
        <w:t>gedult</w:t>
      </w:r>
      <w:proofErr w:type="spellEnd"/>
      <w:r>
        <w:t xml:space="preserve"> mit dem </w:t>
      </w:r>
      <w:proofErr w:type="spellStart"/>
      <w:r>
        <w:t>nechsten</w:t>
      </w:r>
      <w:proofErr w:type="spellEnd"/>
      <w:r>
        <w:t xml:space="preserve"> haben/ </w:t>
      </w:r>
      <w:proofErr w:type="spellStart"/>
      <w:r>
        <w:t>Niemants</w:t>
      </w:r>
      <w:proofErr w:type="spellEnd"/>
      <w:r>
        <w:t xml:space="preserve"> </w:t>
      </w:r>
      <w:proofErr w:type="spellStart"/>
      <w:r>
        <w:t>ergern</w:t>
      </w:r>
      <w:proofErr w:type="spellEnd"/>
      <w:r>
        <w:t xml:space="preserve">/ </w:t>
      </w:r>
      <w:proofErr w:type="spellStart"/>
      <w:r>
        <w:t>schmehen</w:t>
      </w:r>
      <w:proofErr w:type="spellEnd"/>
      <w:r>
        <w:t xml:space="preserve">/ verachten/ </w:t>
      </w:r>
      <w:proofErr w:type="spellStart"/>
      <w:r>
        <w:t>nimants</w:t>
      </w:r>
      <w:proofErr w:type="spellEnd"/>
      <w:r>
        <w:t xml:space="preserve"> verhindern/ dann das thut nicht die brüderliche liebe/ </w:t>
      </w:r>
      <w:proofErr w:type="spellStart"/>
      <w:r>
        <w:t>nit</w:t>
      </w:r>
      <w:proofErr w:type="spellEnd"/>
      <w:r>
        <w:t xml:space="preserve"> der glaub </w:t>
      </w:r>
      <w:proofErr w:type="spellStart"/>
      <w:r>
        <w:t>nit</w:t>
      </w:r>
      <w:proofErr w:type="spellEnd"/>
      <w:r>
        <w:t xml:space="preserve"> die </w:t>
      </w:r>
      <w:proofErr w:type="spellStart"/>
      <w:r>
        <w:t>hoffnung</w:t>
      </w:r>
      <w:proofErr w:type="spellEnd"/>
      <w:r>
        <w:t xml:space="preserve">/ die liebe </w:t>
      </w:r>
      <w:proofErr w:type="spellStart"/>
      <w:r>
        <w:t>würckt</w:t>
      </w:r>
      <w:proofErr w:type="spellEnd"/>
      <w:r>
        <w:t xml:space="preserve"> </w:t>
      </w:r>
      <w:proofErr w:type="spellStart"/>
      <w:r>
        <w:t>nit</w:t>
      </w:r>
      <w:proofErr w:type="spellEnd"/>
      <w:r>
        <w:t xml:space="preserve"> </w:t>
      </w:r>
      <w:proofErr w:type="spellStart"/>
      <w:r>
        <w:t>solliche</w:t>
      </w:r>
      <w:proofErr w:type="spellEnd"/>
      <w:r>
        <w:t xml:space="preserve"> </w:t>
      </w:r>
      <w:proofErr w:type="spellStart"/>
      <w:r>
        <w:t>werck</w:t>
      </w:r>
      <w:proofErr w:type="spellEnd"/>
      <w:r>
        <w:t xml:space="preserve"> des </w:t>
      </w:r>
      <w:proofErr w:type="spellStart"/>
      <w:r>
        <w:t>verderbers</w:t>
      </w:r>
      <w:proofErr w:type="spellEnd"/>
      <w:r>
        <w:t xml:space="preserve"> </w:t>
      </w:r>
      <w:proofErr w:type="spellStart"/>
      <w:r>
        <w:t>sonder</w:t>
      </w:r>
      <w:proofErr w:type="spellEnd"/>
      <w:r>
        <w:t xml:space="preserve"> </w:t>
      </w:r>
      <w:proofErr w:type="spellStart"/>
      <w:r>
        <w:t>milte</w:t>
      </w:r>
      <w:proofErr w:type="spellEnd"/>
      <w:r>
        <w:t xml:space="preserve"> </w:t>
      </w:r>
      <w:proofErr w:type="spellStart"/>
      <w:r>
        <w:t>werck</w:t>
      </w:r>
      <w:proofErr w:type="spellEnd"/>
      <w:r>
        <w:t xml:space="preserve"> des </w:t>
      </w:r>
      <w:proofErr w:type="spellStart"/>
      <w:r>
        <w:t>nechsten</w:t>
      </w:r>
      <w:proofErr w:type="spellEnd"/>
      <w:r>
        <w:t xml:space="preserve"> </w:t>
      </w:r>
      <w:proofErr w:type="spellStart"/>
      <w:r>
        <w:t>mitleydens</w:t>
      </w:r>
      <w:proofErr w:type="spellEnd"/>
      <w:r>
        <w:t xml:space="preserve">/ Der rechten liebe ist nichts zu schwer/ nichts zu bitter/ nichts </w:t>
      </w:r>
      <w:proofErr w:type="spellStart"/>
      <w:r>
        <w:t>vnmüglich</w:t>
      </w:r>
      <w:proofErr w:type="spellEnd"/>
      <w:r>
        <w:t xml:space="preserve">/ hat kein </w:t>
      </w:r>
      <w:proofErr w:type="spellStart"/>
      <w:r>
        <w:t>scheinhen</w:t>
      </w:r>
      <w:proofErr w:type="spellEnd"/>
      <w:r>
        <w:t xml:space="preserve">/ sonder alle ding süß/ </w:t>
      </w:r>
      <w:proofErr w:type="spellStart"/>
      <w:r>
        <w:t>freüntlich</w:t>
      </w:r>
      <w:proofErr w:type="spellEnd"/>
      <w:r>
        <w:t xml:space="preserve">/ leidig einhellig/ geduldig/ ob auch </w:t>
      </w:r>
      <w:proofErr w:type="spellStart"/>
      <w:r>
        <w:t>got</w:t>
      </w:r>
      <w:proofErr w:type="spellEnd"/>
      <w:r>
        <w:t xml:space="preserve"> ein </w:t>
      </w:r>
      <w:proofErr w:type="spellStart"/>
      <w:r>
        <w:t>menschen</w:t>
      </w:r>
      <w:proofErr w:type="spellEnd"/>
      <w:r>
        <w:t xml:space="preserve">/ laßt </w:t>
      </w:r>
      <w:proofErr w:type="spellStart"/>
      <w:r>
        <w:t>kranckheit</w:t>
      </w:r>
      <w:proofErr w:type="spellEnd"/>
      <w:r>
        <w:t xml:space="preserve">/ Armut/ </w:t>
      </w:r>
      <w:proofErr w:type="spellStart"/>
      <w:r>
        <w:t>widerwertigkeit</w:t>
      </w:r>
      <w:proofErr w:type="spellEnd"/>
      <w:r>
        <w:t xml:space="preserve">/ </w:t>
      </w:r>
      <w:proofErr w:type="spellStart"/>
      <w:r>
        <w:t>Ellend</w:t>
      </w:r>
      <w:proofErr w:type="spellEnd"/>
      <w:r>
        <w:t xml:space="preserve">/ oder ander gebrechen </w:t>
      </w:r>
      <w:proofErr w:type="spellStart"/>
      <w:r>
        <w:t>leyden</w:t>
      </w:r>
      <w:proofErr w:type="spellEnd"/>
      <w:r>
        <w:t xml:space="preserve">/ wo die lieb da ist/ so </w:t>
      </w:r>
      <w:proofErr w:type="spellStart"/>
      <w:r>
        <w:t>seind</w:t>
      </w:r>
      <w:proofErr w:type="spellEnd"/>
      <w:r>
        <w:t xml:space="preserve"> </w:t>
      </w:r>
      <w:proofErr w:type="spellStart"/>
      <w:r>
        <w:t>dise</w:t>
      </w:r>
      <w:proofErr w:type="spellEnd"/>
      <w:r>
        <w:t xml:space="preserve"> ding alle gering/</w:t>
      </w:r>
      <w:proofErr w:type="spellStart"/>
      <w:r>
        <w:t>vnd</w:t>
      </w:r>
      <w:proofErr w:type="spellEnd"/>
      <w:r>
        <w:t xml:space="preserve"> </w:t>
      </w:r>
      <w:proofErr w:type="spellStart"/>
      <w:r>
        <w:t>leycht</w:t>
      </w:r>
      <w:proofErr w:type="spellEnd"/>
      <w:r>
        <w:t xml:space="preserve"> zu tragen/ allweg </w:t>
      </w:r>
      <w:proofErr w:type="spellStart"/>
      <w:r>
        <w:t>gedencken</w:t>
      </w:r>
      <w:proofErr w:type="spellEnd"/>
      <w:r>
        <w:t xml:space="preserve">/ O Herr/ du </w:t>
      </w:r>
      <w:proofErr w:type="spellStart"/>
      <w:r>
        <w:t>verlasses</w:t>
      </w:r>
      <w:proofErr w:type="spellEnd"/>
      <w:r>
        <w:t xml:space="preserve"> mich </w:t>
      </w:r>
      <w:proofErr w:type="spellStart"/>
      <w:r>
        <w:t>nymmer</w:t>
      </w:r>
      <w:proofErr w:type="spellEnd"/>
      <w:r>
        <w:t xml:space="preserve">/ ob du mich lassest </w:t>
      </w:r>
      <w:proofErr w:type="spellStart"/>
      <w:r>
        <w:t>schwymmen</w:t>
      </w:r>
      <w:proofErr w:type="spellEnd"/>
      <w:r>
        <w:t xml:space="preserve">/ so lassest mich doch </w:t>
      </w:r>
      <w:proofErr w:type="spellStart"/>
      <w:r>
        <w:t>nit</w:t>
      </w:r>
      <w:proofErr w:type="spellEnd"/>
      <w:r>
        <w:t xml:space="preserve"> </w:t>
      </w:r>
      <w:proofErr w:type="spellStart"/>
      <w:r>
        <w:t>ertrincken</w:t>
      </w:r>
      <w:proofErr w:type="spellEnd"/>
      <w:r>
        <w:t xml:space="preserve">/ oder </w:t>
      </w:r>
      <w:proofErr w:type="spellStart"/>
      <w:r>
        <w:t>ersauffen</w:t>
      </w:r>
      <w:proofErr w:type="spellEnd"/>
      <w:r>
        <w:t xml:space="preserve">/ mein Hoffnung hofft in dich/ in </w:t>
      </w:r>
      <w:proofErr w:type="spellStart"/>
      <w:r>
        <w:t>gantzer</w:t>
      </w:r>
      <w:proofErr w:type="spellEnd"/>
      <w:r>
        <w:t xml:space="preserve"> liebe rc. Auch ob ein </w:t>
      </w:r>
      <w:proofErr w:type="spellStart"/>
      <w:r>
        <w:t>mensch</w:t>
      </w:r>
      <w:proofErr w:type="spellEnd"/>
      <w:r>
        <w:t xml:space="preserve"> wider das ander thut in was </w:t>
      </w:r>
      <w:proofErr w:type="spellStart"/>
      <w:r>
        <w:t>gestalt</w:t>
      </w:r>
      <w:proofErr w:type="spellEnd"/>
      <w:r>
        <w:t xml:space="preserve"> es sey/ ist die liebe </w:t>
      </w:r>
      <w:proofErr w:type="spellStart"/>
      <w:r>
        <w:t>vnd</w:t>
      </w:r>
      <w:proofErr w:type="spellEnd"/>
      <w:r>
        <w:t xml:space="preserve"> </w:t>
      </w:r>
      <w:proofErr w:type="spellStart"/>
      <w:r>
        <w:t>vertrew</w:t>
      </w:r>
      <w:proofErr w:type="spellEnd"/>
      <w:r>
        <w:t xml:space="preserve"> da/ so ist das </w:t>
      </w:r>
      <w:proofErr w:type="spellStart"/>
      <w:r>
        <w:t>leyden</w:t>
      </w:r>
      <w:proofErr w:type="spellEnd"/>
      <w:r>
        <w:t xml:space="preserve"> den aber </w:t>
      </w:r>
      <w:proofErr w:type="spellStart"/>
      <w:r>
        <w:t>leycht</w:t>
      </w:r>
      <w:proofErr w:type="spellEnd"/>
      <w:r>
        <w:t xml:space="preserve">/ </w:t>
      </w:r>
      <w:proofErr w:type="spellStart"/>
      <w:r>
        <w:t>vnd</w:t>
      </w:r>
      <w:proofErr w:type="spellEnd"/>
      <w:r>
        <w:t xml:space="preserve"> bringt kein </w:t>
      </w:r>
      <w:proofErr w:type="spellStart"/>
      <w:r>
        <w:t>unwillen</w:t>
      </w:r>
      <w:proofErr w:type="spellEnd"/>
      <w:r>
        <w:t xml:space="preserve">/ dann die recht liebe sucht </w:t>
      </w:r>
      <w:proofErr w:type="spellStart"/>
      <w:r>
        <w:t>nit</w:t>
      </w:r>
      <w:proofErr w:type="spellEnd"/>
      <w:r>
        <w:t xml:space="preserve"> </w:t>
      </w:r>
      <w:proofErr w:type="spellStart"/>
      <w:r>
        <w:t>iren</w:t>
      </w:r>
      <w:proofErr w:type="spellEnd"/>
      <w:r>
        <w:t xml:space="preserve"> </w:t>
      </w:r>
      <w:proofErr w:type="spellStart"/>
      <w:r>
        <w:t>aygen</w:t>
      </w:r>
      <w:proofErr w:type="spellEnd"/>
      <w:r>
        <w:t xml:space="preserve"> nutz/ sonder des/ in den </w:t>
      </w:r>
      <w:proofErr w:type="spellStart"/>
      <w:r>
        <w:t>sy</w:t>
      </w:r>
      <w:proofErr w:type="spellEnd"/>
      <w:r>
        <w:t xml:space="preserve"> sich </w:t>
      </w:r>
      <w:proofErr w:type="spellStart"/>
      <w:r>
        <w:t>neyget</w:t>
      </w:r>
      <w:proofErr w:type="spellEnd"/>
      <w:r>
        <w:t xml:space="preserve">/ </w:t>
      </w:r>
      <w:proofErr w:type="spellStart"/>
      <w:r>
        <w:t>vnd</w:t>
      </w:r>
      <w:proofErr w:type="spellEnd"/>
      <w:r>
        <w:t xml:space="preserve"> anhanget. Dann die recht liebe </w:t>
      </w:r>
      <w:proofErr w:type="spellStart"/>
      <w:r>
        <w:t>neyget</w:t>
      </w:r>
      <w:proofErr w:type="spellEnd"/>
      <w:r>
        <w:t xml:space="preserve"> sich allein zu nutz von </w:t>
      </w:r>
      <w:proofErr w:type="spellStart"/>
      <w:r>
        <w:t>diensteparkeit</w:t>
      </w:r>
      <w:proofErr w:type="spellEnd"/>
      <w:r>
        <w:t xml:space="preserve">/ on alles </w:t>
      </w:r>
      <w:proofErr w:type="spellStart"/>
      <w:r>
        <w:t>verdriessenn</w:t>
      </w:r>
      <w:proofErr w:type="spellEnd"/>
      <w:r>
        <w:t xml:space="preserve"> in </w:t>
      </w:r>
      <w:proofErr w:type="spellStart"/>
      <w:r>
        <w:t>iren</w:t>
      </w:r>
      <w:proofErr w:type="spellEnd"/>
      <w:r>
        <w:t xml:space="preserve"> </w:t>
      </w:r>
      <w:proofErr w:type="spellStart"/>
      <w:r>
        <w:t>nechsten</w:t>
      </w:r>
      <w:proofErr w:type="spellEnd"/>
      <w:r>
        <w:t xml:space="preserve">/ </w:t>
      </w:r>
      <w:proofErr w:type="spellStart"/>
      <w:r>
        <w:t>verhut</w:t>
      </w:r>
      <w:proofErr w:type="spellEnd"/>
      <w:r>
        <w:t xml:space="preserve"> auch alle </w:t>
      </w:r>
      <w:proofErr w:type="spellStart"/>
      <w:r>
        <w:t>geferlicheit</w:t>
      </w:r>
      <w:proofErr w:type="spellEnd"/>
      <w:r>
        <w:t xml:space="preserve"> der </w:t>
      </w:r>
      <w:proofErr w:type="spellStart"/>
      <w:r>
        <w:t>menschen</w:t>
      </w:r>
      <w:proofErr w:type="spellEnd"/>
      <w:r>
        <w:t xml:space="preserve">/ </w:t>
      </w:r>
      <w:proofErr w:type="spellStart"/>
      <w:r>
        <w:t>sy</w:t>
      </w:r>
      <w:proofErr w:type="spellEnd"/>
      <w:r>
        <w:t xml:space="preserve"> gibt kein </w:t>
      </w:r>
      <w:proofErr w:type="spellStart"/>
      <w:r>
        <w:t>ergernuß</w:t>
      </w:r>
      <w:proofErr w:type="spellEnd"/>
      <w:r>
        <w:t xml:space="preserve">/ </w:t>
      </w:r>
      <w:proofErr w:type="spellStart"/>
      <w:r>
        <w:t>sonder</w:t>
      </w:r>
      <w:proofErr w:type="spellEnd"/>
      <w:r>
        <w:t xml:space="preserve"> </w:t>
      </w:r>
      <w:proofErr w:type="spellStart"/>
      <w:r>
        <w:t>sy</w:t>
      </w:r>
      <w:proofErr w:type="spellEnd"/>
      <w:r>
        <w:t xml:space="preserve"> </w:t>
      </w:r>
      <w:proofErr w:type="spellStart"/>
      <w:r>
        <w:t>furkumpt</w:t>
      </w:r>
      <w:proofErr w:type="spellEnd"/>
      <w:r>
        <w:t xml:space="preserve"> </w:t>
      </w:r>
      <w:proofErr w:type="spellStart"/>
      <w:r>
        <w:t>vnd</w:t>
      </w:r>
      <w:proofErr w:type="spellEnd"/>
      <w:r>
        <w:t xml:space="preserve"> </w:t>
      </w:r>
      <w:proofErr w:type="spellStart"/>
      <w:r>
        <w:t>vbertregt</w:t>
      </w:r>
      <w:proofErr w:type="spellEnd"/>
      <w:r>
        <w:t xml:space="preserve"> allen </w:t>
      </w:r>
      <w:proofErr w:type="spellStart"/>
      <w:r>
        <w:t>vnnwillen</w:t>
      </w:r>
      <w:proofErr w:type="spellEnd"/>
      <w:r>
        <w:t xml:space="preserve">. Als Paulus sagt. </w:t>
      </w:r>
      <w:proofErr w:type="spellStart"/>
      <w:r>
        <w:t>Ir</w:t>
      </w:r>
      <w:proofErr w:type="spellEnd"/>
      <w:r>
        <w:t xml:space="preserve"> </w:t>
      </w:r>
      <w:proofErr w:type="spellStart"/>
      <w:r>
        <w:t>solt</w:t>
      </w:r>
      <w:proofErr w:type="spellEnd"/>
      <w:r>
        <w:t xml:space="preserve"> sein </w:t>
      </w:r>
      <w:proofErr w:type="spellStart"/>
      <w:r>
        <w:t>onn</w:t>
      </w:r>
      <w:proofErr w:type="spellEnd"/>
      <w:r>
        <w:t xml:space="preserve"> </w:t>
      </w:r>
      <w:proofErr w:type="spellStart"/>
      <w:r>
        <w:t>beschädigung</w:t>
      </w:r>
      <w:proofErr w:type="spellEnd"/>
      <w:r>
        <w:t xml:space="preserve"> der Juden </w:t>
      </w:r>
      <w:proofErr w:type="spellStart"/>
      <w:r>
        <w:t>vnd</w:t>
      </w:r>
      <w:proofErr w:type="spellEnd"/>
      <w:r>
        <w:t xml:space="preserve"> Hayden/ </w:t>
      </w:r>
      <w:proofErr w:type="spellStart"/>
      <w:r>
        <w:t>vnd</w:t>
      </w:r>
      <w:proofErr w:type="spellEnd"/>
      <w:r>
        <w:t xml:space="preserve"> der </w:t>
      </w:r>
      <w:proofErr w:type="spellStart"/>
      <w:r>
        <w:t>samblung</w:t>
      </w:r>
      <w:proofErr w:type="spellEnd"/>
      <w:r>
        <w:t xml:space="preserve"> </w:t>
      </w:r>
      <w:proofErr w:type="spellStart"/>
      <w:r>
        <w:t>gottes</w:t>
      </w:r>
      <w:proofErr w:type="spellEnd"/>
      <w:r>
        <w:t xml:space="preserve">/ als </w:t>
      </w:r>
      <w:proofErr w:type="spellStart"/>
      <w:r>
        <w:t>vnnd</w:t>
      </w:r>
      <w:proofErr w:type="spellEnd"/>
      <w:r>
        <w:t xml:space="preserve"> ich durch alle ding/ allen </w:t>
      </w:r>
      <w:proofErr w:type="spellStart"/>
      <w:r>
        <w:t>menschen</w:t>
      </w:r>
      <w:proofErr w:type="spellEnd"/>
      <w:r>
        <w:t xml:space="preserve"> </w:t>
      </w:r>
      <w:proofErr w:type="spellStart"/>
      <w:r>
        <w:t>gefellig</w:t>
      </w:r>
      <w:proofErr w:type="spellEnd"/>
      <w:r>
        <w:t xml:space="preserve"> bin/ das </w:t>
      </w:r>
      <w:proofErr w:type="spellStart"/>
      <w:r>
        <w:t>ocj</w:t>
      </w:r>
      <w:proofErr w:type="spellEnd"/>
      <w:r>
        <w:t xml:space="preserve"> </w:t>
      </w:r>
      <w:proofErr w:type="spellStart"/>
      <w:r>
        <w:t>mot</w:t>
      </w:r>
      <w:proofErr w:type="spellEnd"/>
      <w:r>
        <w:t xml:space="preserve"> </w:t>
      </w:r>
      <w:proofErr w:type="spellStart"/>
      <w:r>
        <w:t>sicj</w:t>
      </w:r>
      <w:proofErr w:type="spellEnd"/>
      <w:r>
        <w:t xml:space="preserve">/ das mir nutz ist/ </w:t>
      </w:r>
      <w:proofErr w:type="spellStart"/>
      <w:r>
        <w:t>sonder</w:t>
      </w:r>
      <w:proofErr w:type="spellEnd"/>
      <w:r>
        <w:t xml:space="preserve"> das </w:t>
      </w:r>
      <w:proofErr w:type="spellStart"/>
      <w:r>
        <w:t>vil</w:t>
      </w:r>
      <w:proofErr w:type="spellEnd"/>
      <w:r>
        <w:t xml:space="preserve"> </w:t>
      </w:r>
      <w:proofErr w:type="spellStart"/>
      <w:r>
        <w:t>menschen</w:t>
      </w:r>
      <w:proofErr w:type="spellEnd"/>
      <w:r>
        <w:t xml:space="preserve"> nutz ist/ </w:t>
      </w:r>
      <w:proofErr w:type="spellStart"/>
      <w:r>
        <w:t>auff</w:t>
      </w:r>
      <w:proofErr w:type="spellEnd"/>
      <w:r>
        <w:t xml:space="preserve"> das </w:t>
      </w:r>
      <w:proofErr w:type="spellStart"/>
      <w:r>
        <w:t>sy</w:t>
      </w:r>
      <w:proofErr w:type="spellEnd"/>
      <w:r>
        <w:t xml:space="preserve"> selig werden/ Also soll wir auch thun/ so </w:t>
      </w:r>
      <w:proofErr w:type="spellStart"/>
      <w:r>
        <w:t>wirt</w:t>
      </w:r>
      <w:proofErr w:type="spellEnd"/>
      <w:r>
        <w:t xml:space="preserve"> </w:t>
      </w:r>
      <w:proofErr w:type="spellStart"/>
      <w:r>
        <w:t>vns</w:t>
      </w:r>
      <w:proofErr w:type="spellEnd"/>
      <w:r>
        <w:t xml:space="preserve"> </w:t>
      </w:r>
      <w:proofErr w:type="spellStart"/>
      <w:r>
        <w:t>got</w:t>
      </w:r>
      <w:proofErr w:type="spellEnd"/>
      <w:r>
        <w:t xml:space="preserve"> sein </w:t>
      </w:r>
      <w:proofErr w:type="spellStart"/>
      <w:r>
        <w:t>gnad</w:t>
      </w:r>
      <w:proofErr w:type="spellEnd"/>
      <w:r>
        <w:t xml:space="preserve"> auch </w:t>
      </w:r>
      <w:proofErr w:type="spellStart"/>
      <w:r>
        <w:t>überflussig</w:t>
      </w:r>
      <w:proofErr w:type="spellEnd"/>
      <w:r>
        <w:t xml:space="preserve"> </w:t>
      </w:r>
      <w:proofErr w:type="spellStart"/>
      <w:r>
        <w:t>mitteylen</w:t>
      </w:r>
      <w:proofErr w:type="spellEnd"/>
      <w:r>
        <w:t xml:space="preserve">/ Wie wir die lieb </w:t>
      </w:r>
      <w:proofErr w:type="spellStart"/>
      <w:r>
        <w:t>vnsern</w:t>
      </w:r>
      <w:proofErr w:type="spellEnd"/>
      <w:r>
        <w:t xml:space="preserve"> </w:t>
      </w:r>
      <w:proofErr w:type="spellStart"/>
      <w:r>
        <w:t>nechsten</w:t>
      </w:r>
      <w:proofErr w:type="spellEnd"/>
      <w:r>
        <w:t xml:space="preserve"> </w:t>
      </w:r>
      <w:proofErr w:type="spellStart"/>
      <w:r>
        <w:t>mitteylen</w:t>
      </w:r>
      <w:proofErr w:type="spellEnd"/>
      <w:r>
        <w:t xml:space="preserve">/ das/ mit </w:t>
      </w:r>
      <w:proofErr w:type="spellStart"/>
      <w:r>
        <w:t>wellicher</w:t>
      </w:r>
      <w:proofErr w:type="spellEnd"/>
      <w:r>
        <w:t xml:space="preserve"> maß wir </w:t>
      </w:r>
      <w:proofErr w:type="spellStart"/>
      <w:r>
        <w:t>vnserm</w:t>
      </w:r>
      <w:proofErr w:type="spellEnd"/>
      <w:r>
        <w:t xml:space="preserve"> </w:t>
      </w:r>
      <w:proofErr w:type="spellStart"/>
      <w:r>
        <w:t>nechsten</w:t>
      </w:r>
      <w:proofErr w:type="spellEnd"/>
      <w:r>
        <w:t xml:space="preserve"> messen/ </w:t>
      </w:r>
      <w:proofErr w:type="spellStart"/>
      <w:r>
        <w:t>wirt</w:t>
      </w:r>
      <w:proofErr w:type="spellEnd"/>
      <w:r>
        <w:t xml:space="preserve"> </w:t>
      </w:r>
      <w:proofErr w:type="spellStart"/>
      <w:r>
        <w:t>vns</w:t>
      </w:r>
      <w:proofErr w:type="spellEnd"/>
      <w:r>
        <w:t xml:space="preserve"> </w:t>
      </w:r>
      <w:proofErr w:type="spellStart"/>
      <w:r>
        <w:t>got</w:t>
      </w:r>
      <w:proofErr w:type="spellEnd"/>
      <w:r>
        <w:t xml:space="preserve"> mit der selben maß wider gelten/ mit was </w:t>
      </w:r>
      <w:proofErr w:type="spellStart"/>
      <w:r>
        <w:t>vrteyl</w:t>
      </w:r>
      <w:proofErr w:type="spellEnd"/>
      <w:r>
        <w:t xml:space="preserve"> wir </w:t>
      </w:r>
      <w:proofErr w:type="spellStart"/>
      <w:r>
        <w:t>vnsern</w:t>
      </w:r>
      <w:proofErr w:type="spellEnd"/>
      <w:r>
        <w:t xml:space="preserve"> </w:t>
      </w:r>
      <w:proofErr w:type="spellStart"/>
      <w:r>
        <w:t>nechsten</w:t>
      </w:r>
      <w:proofErr w:type="spellEnd"/>
      <w:r>
        <w:t xml:space="preserve"> richten/ </w:t>
      </w:r>
      <w:proofErr w:type="spellStart"/>
      <w:r>
        <w:t>wirt</w:t>
      </w:r>
      <w:proofErr w:type="spellEnd"/>
      <w:r>
        <w:t xml:space="preserve"> </w:t>
      </w:r>
      <w:proofErr w:type="spellStart"/>
      <w:r>
        <w:t>vns</w:t>
      </w:r>
      <w:proofErr w:type="spellEnd"/>
      <w:r>
        <w:t xml:space="preserve"> </w:t>
      </w:r>
      <w:proofErr w:type="spellStart"/>
      <w:r>
        <w:t>got</w:t>
      </w:r>
      <w:proofErr w:type="spellEnd"/>
      <w:r>
        <w:t xml:space="preserve"> auch richten/ </w:t>
      </w:r>
      <w:proofErr w:type="spellStart"/>
      <w:r>
        <w:t>darumb</w:t>
      </w:r>
      <w:proofErr w:type="spellEnd"/>
      <w:r>
        <w:t xml:space="preserve"> </w:t>
      </w:r>
      <w:proofErr w:type="spellStart"/>
      <w:r>
        <w:t>vrteilt</w:t>
      </w:r>
      <w:proofErr w:type="spellEnd"/>
      <w:r>
        <w:t xml:space="preserve"> </w:t>
      </w:r>
      <w:proofErr w:type="spellStart"/>
      <w:r>
        <w:t>niemant</w:t>
      </w:r>
      <w:proofErr w:type="spellEnd"/>
      <w:r>
        <w:t xml:space="preserve"> vor der </w:t>
      </w:r>
      <w:proofErr w:type="spellStart"/>
      <w:r>
        <w:t>zeyt</w:t>
      </w:r>
      <w:proofErr w:type="spellEnd"/>
      <w:r>
        <w:t xml:space="preserve"> das </w:t>
      </w:r>
      <w:proofErr w:type="spellStart"/>
      <w:r>
        <w:t>ir</w:t>
      </w:r>
      <w:proofErr w:type="spellEnd"/>
      <w:r>
        <w:t xml:space="preserve"> </w:t>
      </w:r>
      <w:proofErr w:type="spellStart"/>
      <w:r>
        <w:t>nit</w:t>
      </w:r>
      <w:proofErr w:type="spellEnd"/>
      <w:r>
        <w:t xml:space="preserve"> </w:t>
      </w:r>
      <w:proofErr w:type="spellStart"/>
      <w:r>
        <w:t>geurteylt</w:t>
      </w:r>
      <w:proofErr w:type="spellEnd"/>
      <w:r>
        <w:t xml:space="preserve"> werdet. Ist der </w:t>
      </w:r>
      <w:proofErr w:type="spellStart"/>
      <w:r>
        <w:t>beschluß</w:t>
      </w:r>
      <w:proofErr w:type="spellEnd"/>
      <w:r>
        <w:t xml:space="preserve"> das kein </w:t>
      </w:r>
      <w:proofErr w:type="spellStart"/>
      <w:r>
        <w:t>mensch</w:t>
      </w:r>
      <w:proofErr w:type="spellEnd"/>
      <w:r>
        <w:t xml:space="preserve"> den andern </w:t>
      </w:r>
      <w:proofErr w:type="spellStart"/>
      <w:r>
        <w:t>sol</w:t>
      </w:r>
      <w:proofErr w:type="spellEnd"/>
      <w:r>
        <w:t xml:space="preserve"> verachten/ Dann </w:t>
      </w:r>
      <w:proofErr w:type="spellStart"/>
      <w:r>
        <w:t>got</w:t>
      </w:r>
      <w:proofErr w:type="spellEnd"/>
      <w:r>
        <w:t xml:space="preserve"> hat gemacht alles </w:t>
      </w:r>
      <w:proofErr w:type="spellStart"/>
      <w:r>
        <w:t>geschlecht</w:t>
      </w:r>
      <w:proofErr w:type="spellEnd"/>
      <w:r>
        <w:t xml:space="preserve"> der </w:t>
      </w:r>
      <w:proofErr w:type="spellStart"/>
      <w:r>
        <w:t>menschen</w:t>
      </w:r>
      <w:proofErr w:type="spellEnd"/>
      <w:r>
        <w:t xml:space="preserve"> </w:t>
      </w:r>
      <w:proofErr w:type="spellStart"/>
      <w:r>
        <w:t>auß</w:t>
      </w:r>
      <w:proofErr w:type="spellEnd"/>
      <w:r>
        <w:t xml:space="preserve"> einem </w:t>
      </w:r>
      <w:proofErr w:type="spellStart"/>
      <w:r>
        <w:t>plut</w:t>
      </w:r>
      <w:proofErr w:type="spellEnd"/>
      <w:r>
        <w:t xml:space="preserve"> zu </w:t>
      </w:r>
      <w:proofErr w:type="spellStart"/>
      <w:r>
        <w:t>wonen</w:t>
      </w:r>
      <w:proofErr w:type="spellEnd"/>
      <w:r>
        <w:t xml:space="preserve"> auf dem </w:t>
      </w:r>
      <w:proofErr w:type="spellStart"/>
      <w:r>
        <w:t>gantzen</w:t>
      </w:r>
      <w:proofErr w:type="spellEnd"/>
      <w:r>
        <w:t xml:space="preserve"> </w:t>
      </w:r>
      <w:proofErr w:type="spellStart"/>
      <w:r>
        <w:t>angesicht</w:t>
      </w:r>
      <w:proofErr w:type="spellEnd"/>
      <w:r>
        <w:t xml:space="preserve"> der erden/ von einem </w:t>
      </w:r>
      <w:proofErr w:type="spellStart"/>
      <w:r>
        <w:t>Got</w:t>
      </w:r>
      <w:proofErr w:type="spellEnd"/>
      <w:r>
        <w:t xml:space="preserve"> erschaffen/ </w:t>
      </w:r>
      <w:proofErr w:type="spellStart"/>
      <w:r>
        <w:t>erlost</w:t>
      </w:r>
      <w:proofErr w:type="spellEnd"/>
      <w:r>
        <w:t xml:space="preserve"> </w:t>
      </w:r>
      <w:proofErr w:type="spellStart"/>
      <w:r>
        <w:t>vnd</w:t>
      </w:r>
      <w:proofErr w:type="spellEnd"/>
      <w:r>
        <w:t xml:space="preserve"> </w:t>
      </w:r>
      <w:proofErr w:type="spellStart"/>
      <w:r>
        <w:t>erwelt</w:t>
      </w:r>
      <w:proofErr w:type="spellEnd"/>
      <w:r>
        <w:t xml:space="preserve"> </w:t>
      </w:r>
      <w:proofErr w:type="spellStart"/>
      <w:r>
        <w:t>zubesitzen</w:t>
      </w:r>
      <w:proofErr w:type="spellEnd"/>
      <w:r>
        <w:t xml:space="preserve"> das reich </w:t>
      </w:r>
      <w:proofErr w:type="spellStart"/>
      <w:r>
        <w:t>gottes</w:t>
      </w:r>
      <w:proofErr w:type="spellEnd"/>
      <w:r>
        <w:t xml:space="preserve">/ keiner </w:t>
      </w:r>
      <w:proofErr w:type="spellStart"/>
      <w:r>
        <w:t>sol</w:t>
      </w:r>
      <w:proofErr w:type="spellEnd"/>
      <w:r>
        <w:t xml:space="preserve"> der </w:t>
      </w:r>
      <w:proofErr w:type="spellStart"/>
      <w:r>
        <w:t>meret</w:t>
      </w:r>
      <w:proofErr w:type="spellEnd"/>
      <w:r>
        <w:t xml:space="preserve"> sein/ dann der dem andern dienen </w:t>
      </w:r>
      <w:proofErr w:type="spellStart"/>
      <w:r>
        <w:t>wil</w:t>
      </w:r>
      <w:proofErr w:type="spellEnd"/>
      <w:r>
        <w:t xml:space="preserve">/ keiner gerechter/ keiner sich </w:t>
      </w:r>
      <w:proofErr w:type="spellStart"/>
      <w:r>
        <w:t>frümber</w:t>
      </w:r>
      <w:proofErr w:type="spellEnd"/>
      <w:r>
        <w:t xml:space="preserve"> </w:t>
      </w:r>
      <w:proofErr w:type="spellStart"/>
      <w:r>
        <w:t>schetzen</w:t>
      </w:r>
      <w:proofErr w:type="spellEnd"/>
      <w:r>
        <w:t xml:space="preserve">/ sondern all gleich </w:t>
      </w:r>
      <w:proofErr w:type="spellStart"/>
      <w:r>
        <w:t>formich</w:t>
      </w:r>
      <w:proofErr w:type="spellEnd"/>
      <w:r>
        <w:t xml:space="preserve"> </w:t>
      </w:r>
      <w:proofErr w:type="spellStart"/>
      <w:r>
        <w:t>fur</w:t>
      </w:r>
      <w:proofErr w:type="spellEnd"/>
      <w:r>
        <w:t xml:space="preserve"> einander bitten/ </w:t>
      </w:r>
      <w:proofErr w:type="spellStart"/>
      <w:r>
        <w:t>vmb</w:t>
      </w:r>
      <w:proofErr w:type="spellEnd"/>
      <w:r>
        <w:t xml:space="preserve"> </w:t>
      </w:r>
      <w:proofErr w:type="spellStart"/>
      <w:r>
        <w:t>vergebung</w:t>
      </w:r>
      <w:proofErr w:type="spellEnd"/>
      <w:r>
        <w:t xml:space="preserve"> der </w:t>
      </w:r>
      <w:proofErr w:type="spellStart"/>
      <w:r>
        <w:t>sund</w:t>
      </w:r>
      <w:proofErr w:type="spellEnd"/>
      <w:r>
        <w:t xml:space="preserve">/ das ist der </w:t>
      </w:r>
      <w:proofErr w:type="spellStart"/>
      <w:r>
        <w:t>wil</w:t>
      </w:r>
      <w:proofErr w:type="spellEnd"/>
      <w:r>
        <w:t xml:space="preserve"> </w:t>
      </w:r>
      <w:proofErr w:type="spellStart"/>
      <w:r>
        <w:t>vnd</w:t>
      </w:r>
      <w:proofErr w:type="spellEnd"/>
      <w:r>
        <w:t xml:space="preserve"> die leer Christi/ </w:t>
      </w:r>
      <w:proofErr w:type="spellStart"/>
      <w:r>
        <w:t>dardurch</w:t>
      </w:r>
      <w:proofErr w:type="spellEnd"/>
      <w:r>
        <w:t xml:space="preserve"> er </w:t>
      </w:r>
      <w:proofErr w:type="spellStart"/>
      <w:r>
        <w:t>vns</w:t>
      </w:r>
      <w:proofErr w:type="spellEnd"/>
      <w:r>
        <w:t xml:space="preserve"> selig machen </w:t>
      </w:r>
      <w:proofErr w:type="spellStart"/>
      <w:r>
        <w:t>wil</w:t>
      </w:r>
      <w:proofErr w:type="spellEnd"/>
      <w:r>
        <w:t xml:space="preserve">/ </w:t>
      </w:r>
      <w:proofErr w:type="spellStart"/>
      <w:r>
        <w:t>vnd</w:t>
      </w:r>
      <w:proofErr w:type="spellEnd"/>
      <w:r>
        <w:t xml:space="preserve"> </w:t>
      </w:r>
      <w:proofErr w:type="spellStart"/>
      <w:r>
        <w:t>sunst</w:t>
      </w:r>
      <w:proofErr w:type="spellEnd"/>
      <w:r>
        <w:t xml:space="preserve"> durch kein ander </w:t>
      </w:r>
      <w:proofErr w:type="spellStart"/>
      <w:r>
        <w:t>werck</w:t>
      </w:r>
      <w:proofErr w:type="spellEnd"/>
      <w:r>
        <w:t xml:space="preserve"> dann durch festen glauben </w:t>
      </w:r>
      <w:proofErr w:type="spellStart"/>
      <w:r>
        <w:t>vnd</w:t>
      </w:r>
      <w:proofErr w:type="spellEnd"/>
      <w:r>
        <w:t xml:space="preserve"> </w:t>
      </w:r>
      <w:proofErr w:type="spellStart"/>
      <w:r>
        <w:t>ware</w:t>
      </w:r>
      <w:proofErr w:type="spellEnd"/>
      <w:r>
        <w:t xml:space="preserve"> lieb/ on </w:t>
      </w:r>
      <w:proofErr w:type="spellStart"/>
      <w:r>
        <w:t>mißgreyffung</w:t>
      </w:r>
      <w:proofErr w:type="spellEnd"/>
      <w:r>
        <w:t xml:space="preserve">. Laßt </w:t>
      </w:r>
      <w:proofErr w:type="spellStart"/>
      <w:r>
        <w:t>vns</w:t>
      </w:r>
      <w:proofErr w:type="spellEnd"/>
      <w:r>
        <w:t xml:space="preserve"> Christo </w:t>
      </w:r>
      <w:proofErr w:type="spellStart"/>
      <w:r>
        <w:t>vnserm</w:t>
      </w:r>
      <w:proofErr w:type="spellEnd"/>
      <w:r>
        <w:t xml:space="preserve"> </w:t>
      </w:r>
      <w:proofErr w:type="spellStart"/>
      <w:r>
        <w:t>erlöser</w:t>
      </w:r>
      <w:proofErr w:type="spellEnd"/>
      <w:r>
        <w:t xml:space="preserve"> lob </w:t>
      </w:r>
      <w:proofErr w:type="spellStart"/>
      <w:r>
        <w:t>vnd</w:t>
      </w:r>
      <w:proofErr w:type="spellEnd"/>
      <w:r>
        <w:t xml:space="preserve"> </w:t>
      </w:r>
      <w:proofErr w:type="spellStart"/>
      <w:r>
        <w:t>danck</w:t>
      </w:r>
      <w:proofErr w:type="spellEnd"/>
      <w:r>
        <w:t xml:space="preserve"> sagen </w:t>
      </w:r>
      <w:proofErr w:type="spellStart"/>
      <w:r>
        <w:t>vmb</w:t>
      </w:r>
      <w:proofErr w:type="spellEnd"/>
      <w:r>
        <w:t xml:space="preserve"> diese </w:t>
      </w:r>
      <w:proofErr w:type="spellStart"/>
      <w:r>
        <w:t>gnaden</w:t>
      </w:r>
      <w:proofErr w:type="spellEnd"/>
      <w:r>
        <w:t xml:space="preserve"> reiche zeit/ damit er </w:t>
      </w:r>
      <w:proofErr w:type="spellStart"/>
      <w:r>
        <w:t>vns</w:t>
      </w:r>
      <w:proofErr w:type="spellEnd"/>
      <w:r>
        <w:t xml:space="preserve"> </w:t>
      </w:r>
      <w:proofErr w:type="spellStart"/>
      <w:r>
        <w:t>bestät</w:t>
      </w:r>
      <w:proofErr w:type="spellEnd"/>
      <w:r>
        <w:t xml:space="preserve"> in seiner </w:t>
      </w:r>
      <w:proofErr w:type="spellStart"/>
      <w:r>
        <w:t>heylsamen</w:t>
      </w:r>
      <w:proofErr w:type="spellEnd"/>
      <w:r>
        <w:t xml:space="preserve"> </w:t>
      </w:r>
      <w:proofErr w:type="spellStart"/>
      <w:r>
        <w:t>leren</w:t>
      </w:r>
      <w:proofErr w:type="spellEnd"/>
      <w:r>
        <w:t xml:space="preserve"> </w:t>
      </w:r>
      <w:proofErr w:type="spellStart"/>
      <w:r>
        <w:t>vnd</w:t>
      </w:r>
      <w:proofErr w:type="spellEnd"/>
      <w:r>
        <w:t xml:space="preserve"> </w:t>
      </w:r>
      <w:proofErr w:type="spellStart"/>
      <w:r>
        <w:t>gebotten</w:t>
      </w:r>
      <w:proofErr w:type="spellEnd"/>
      <w:r>
        <w:t xml:space="preserve">/ </w:t>
      </w:r>
      <w:proofErr w:type="spellStart"/>
      <w:r>
        <w:t>vns</w:t>
      </w:r>
      <w:proofErr w:type="spellEnd"/>
      <w:r>
        <w:t xml:space="preserve"> die </w:t>
      </w:r>
      <w:proofErr w:type="spellStart"/>
      <w:r>
        <w:t>gnad</w:t>
      </w:r>
      <w:proofErr w:type="spellEnd"/>
      <w:r>
        <w:t xml:space="preserve"> </w:t>
      </w:r>
      <w:proofErr w:type="spellStart"/>
      <w:r>
        <w:t>beweyse</w:t>
      </w:r>
      <w:proofErr w:type="spellEnd"/>
      <w:r>
        <w:t xml:space="preserve"> das wir die rechte </w:t>
      </w:r>
      <w:proofErr w:type="spellStart"/>
      <w:r>
        <w:t>bruderliche</w:t>
      </w:r>
      <w:proofErr w:type="spellEnd"/>
      <w:r>
        <w:t xml:space="preserve"> liebe on </w:t>
      </w:r>
      <w:proofErr w:type="spellStart"/>
      <w:r>
        <w:t>vnderschied</w:t>
      </w:r>
      <w:proofErr w:type="spellEnd"/>
      <w:r>
        <w:t xml:space="preserve">/ on </w:t>
      </w:r>
      <w:proofErr w:type="spellStart"/>
      <w:r>
        <w:t>partheyschin</w:t>
      </w:r>
      <w:proofErr w:type="spellEnd"/>
      <w:r>
        <w:t xml:space="preserve"> </w:t>
      </w:r>
      <w:proofErr w:type="spellStart"/>
      <w:r>
        <w:t>vnser</w:t>
      </w:r>
      <w:proofErr w:type="spellEnd"/>
      <w:r>
        <w:t xml:space="preserve"> </w:t>
      </w:r>
      <w:proofErr w:type="spellStart"/>
      <w:r>
        <w:t>hertzen</w:t>
      </w:r>
      <w:proofErr w:type="spellEnd"/>
      <w:r>
        <w:t xml:space="preserve"> setzen/ mit den guten oder </w:t>
      </w:r>
      <w:proofErr w:type="spellStart"/>
      <w:r>
        <w:t>erwelten</w:t>
      </w:r>
      <w:proofErr w:type="spellEnd"/>
      <w:r>
        <w:t xml:space="preserve"> ein </w:t>
      </w:r>
      <w:proofErr w:type="spellStart"/>
      <w:r>
        <w:t>freüd</w:t>
      </w:r>
      <w:proofErr w:type="spellEnd"/>
      <w:r>
        <w:t xml:space="preserve"> haben/ aber mit denn </w:t>
      </w:r>
      <w:proofErr w:type="spellStart"/>
      <w:r>
        <w:t>yhenen</w:t>
      </w:r>
      <w:proofErr w:type="spellEnd"/>
      <w:r>
        <w:t xml:space="preserve"> so </w:t>
      </w:r>
      <w:proofErr w:type="spellStart"/>
      <w:r>
        <w:t>nit</w:t>
      </w:r>
      <w:proofErr w:type="spellEnd"/>
      <w:r>
        <w:t xml:space="preserve"> hoch begnadet </w:t>
      </w:r>
      <w:proofErr w:type="spellStart"/>
      <w:r>
        <w:t>seind</w:t>
      </w:r>
      <w:proofErr w:type="spellEnd"/>
      <w:r>
        <w:t xml:space="preserve">/ ein brüderlich </w:t>
      </w:r>
      <w:proofErr w:type="spellStart"/>
      <w:r>
        <w:t>mitleyden</w:t>
      </w:r>
      <w:proofErr w:type="spellEnd"/>
      <w:r>
        <w:t xml:space="preserve"> haben </w:t>
      </w:r>
      <w:proofErr w:type="spellStart"/>
      <w:r>
        <w:t>got</w:t>
      </w:r>
      <w:proofErr w:type="spellEnd"/>
      <w:r>
        <w:t xml:space="preserve"> </w:t>
      </w:r>
      <w:proofErr w:type="spellStart"/>
      <w:r>
        <w:t>fur</w:t>
      </w:r>
      <w:proofErr w:type="spellEnd"/>
      <w:r>
        <w:t xml:space="preserve"> einander </w:t>
      </w:r>
      <w:proofErr w:type="spellStart"/>
      <w:r>
        <w:t>hertzlich</w:t>
      </w:r>
      <w:proofErr w:type="spellEnd"/>
      <w:r>
        <w:t xml:space="preserve"> bitten/ </w:t>
      </w:r>
      <w:proofErr w:type="spellStart"/>
      <w:r>
        <w:t>vmb</w:t>
      </w:r>
      <w:proofErr w:type="spellEnd"/>
      <w:r>
        <w:t xml:space="preserve"> einhellig </w:t>
      </w:r>
      <w:proofErr w:type="spellStart"/>
      <w:r>
        <w:t>gnad</w:t>
      </w:r>
      <w:proofErr w:type="spellEnd"/>
      <w:r>
        <w:t xml:space="preserve">/ </w:t>
      </w:r>
      <w:proofErr w:type="spellStart"/>
      <w:r>
        <w:t>vmb</w:t>
      </w:r>
      <w:proofErr w:type="spellEnd"/>
      <w:r>
        <w:t xml:space="preserve"> ein verstand. Als Paulus sagt. Dann </w:t>
      </w:r>
      <w:proofErr w:type="spellStart"/>
      <w:r>
        <w:t>got</w:t>
      </w:r>
      <w:proofErr w:type="spellEnd"/>
      <w:r>
        <w:t xml:space="preserve"> ist </w:t>
      </w:r>
      <w:proofErr w:type="spellStart"/>
      <w:r>
        <w:t>getrew</w:t>
      </w:r>
      <w:proofErr w:type="spellEnd"/>
      <w:r>
        <w:t xml:space="preserve">/ durch welchen </w:t>
      </w:r>
      <w:proofErr w:type="spellStart"/>
      <w:r>
        <w:t>ir</w:t>
      </w:r>
      <w:proofErr w:type="spellEnd"/>
      <w:r>
        <w:t xml:space="preserve"> </w:t>
      </w:r>
      <w:proofErr w:type="spellStart"/>
      <w:r>
        <w:t>berufft</w:t>
      </w:r>
      <w:proofErr w:type="spellEnd"/>
      <w:r>
        <w:t xml:space="preserve"> </w:t>
      </w:r>
      <w:proofErr w:type="spellStart"/>
      <w:r>
        <w:t>seind</w:t>
      </w:r>
      <w:proofErr w:type="spellEnd"/>
      <w:r>
        <w:t xml:space="preserve"> zu der </w:t>
      </w:r>
      <w:proofErr w:type="spellStart"/>
      <w:r>
        <w:t>geselschafft</w:t>
      </w:r>
      <w:proofErr w:type="spellEnd"/>
      <w:r>
        <w:t xml:space="preserve"> seines </w:t>
      </w:r>
      <w:proofErr w:type="spellStart"/>
      <w:r>
        <w:t>suns</w:t>
      </w:r>
      <w:proofErr w:type="spellEnd"/>
      <w:r>
        <w:t xml:space="preserve"> </w:t>
      </w:r>
      <w:proofErr w:type="spellStart"/>
      <w:r>
        <w:t>vnsers</w:t>
      </w:r>
      <w:proofErr w:type="spellEnd"/>
      <w:r>
        <w:t xml:space="preserve"> </w:t>
      </w:r>
      <w:proofErr w:type="spellStart"/>
      <w:r>
        <w:t>herrn</w:t>
      </w:r>
      <w:proofErr w:type="spellEnd"/>
      <w:r>
        <w:t xml:space="preserve"> Jesu Christi. Aber ich </w:t>
      </w:r>
      <w:proofErr w:type="spellStart"/>
      <w:r>
        <w:t>erman</w:t>
      </w:r>
      <w:proofErr w:type="spellEnd"/>
      <w:r>
        <w:t xml:space="preserve"> euch lieben </w:t>
      </w:r>
      <w:proofErr w:type="spellStart"/>
      <w:r>
        <w:t>brüder</w:t>
      </w:r>
      <w:proofErr w:type="spellEnd"/>
      <w:r>
        <w:t xml:space="preserve"> durch den </w:t>
      </w:r>
      <w:proofErr w:type="spellStart"/>
      <w:r>
        <w:t>namen</w:t>
      </w:r>
      <w:proofErr w:type="spellEnd"/>
      <w:r>
        <w:t xml:space="preserve"> </w:t>
      </w:r>
      <w:proofErr w:type="spellStart"/>
      <w:r>
        <w:t>vnsers</w:t>
      </w:r>
      <w:proofErr w:type="spellEnd"/>
      <w:r>
        <w:t xml:space="preserve"> Herren </w:t>
      </w:r>
      <w:proofErr w:type="spellStart"/>
      <w:r>
        <w:t>jesu</w:t>
      </w:r>
      <w:proofErr w:type="spellEnd"/>
      <w:r>
        <w:t xml:space="preserve"> Christi, das </w:t>
      </w:r>
      <w:proofErr w:type="spellStart"/>
      <w:r>
        <w:t>ir</w:t>
      </w:r>
      <w:proofErr w:type="spellEnd"/>
      <w:r>
        <w:t xml:space="preserve"> all zu mal </w:t>
      </w:r>
      <w:proofErr w:type="spellStart"/>
      <w:r>
        <w:t>eynerley</w:t>
      </w:r>
      <w:proofErr w:type="spellEnd"/>
      <w:r>
        <w:t xml:space="preserve"> </w:t>
      </w:r>
      <w:proofErr w:type="spellStart"/>
      <w:r>
        <w:t>synnes</w:t>
      </w:r>
      <w:proofErr w:type="spellEnd"/>
      <w:r>
        <w:t xml:space="preserve"> </w:t>
      </w:r>
      <w:proofErr w:type="spellStart"/>
      <w:r>
        <w:t>seyt</w:t>
      </w:r>
      <w:proofErr w:type="spellEnd"/>
      <w:r>
        <w:t xml:space="preserve">/ </w:t>
      </w:r>
      <w:proofErr w:type="spellStart"/>
      <w:r>
        <w:t>vnnd</w:t>
      </w:r>
      <w:proofErr w:type="spellEnd"/>
      <w:r>
        <w:t xml:space="preserve"> habt </w:t>
      </w:r>
      <w:proofErr w:type="spellStart"/>
      <w:r>
        <w:t>nit</w:t>
      </w:r>
      <w:proofErr w:type="spellEnd"/>
      <w:r>
        <w:t xml:space="preserve"> </w:t>
      </w:r>
      <w:proofErr w:type="spellStart"/>
      <w:r>
        <w:t>zwitracht</w:t>
      </w:r>
      <w:proofErr w:type="spellEnd"/>
      <w:r>
        <w:t xml:space="preserve"> </w:t>
      </w:r>
      <w:proofErr w:type="spellStart"/>
      <w:r>
        <w:t>vnder</w:t>
      </w:r>
      <w:proofErr w:type="spellEnd"/>
      <w:r>
        <w:t xml:space="preserve"> euch/ </w:t>
      </w:r>
      <w:proofErr w:type="spellStart"/>
      <w:r>
        <w:t>sonder</w:t>
      </w:r>
      <w:proofErr w:type="spellEnd"/>
      <w:r>
        <w:t xml:space="preserve"> </w:t>
      </w:r>
      <w:proofErr w:type="spellStart"/>
      <w:r>
        <w:t>seyt</w:t>
      </w:r>
      <w:proofErr w:type="spellEnd"/>
      <w:r>
        <w:t xml:space="preserve"> </w:t>
      </w:r>
      <w:proofErr w:type="spellStart"/>
      <w:r>
        <w:t>volkomen</w:t>
      </w:r>
      <w:proofErr w:type="spellEnd"/>
      <w:r>
        <w:t xml:space="preserve"> in </w:t>
      </w:r>
      <w:proofErr w:type="spellStart"/>
      <w:r>
        <w:t>eyem</w:t>
      </w:r>
      <w:proofErr w:type="spellEnd"/>
      <w:r>
        <w:t xml:space="preserve"> </w:t>
      </w:r>
      <w:proofErr w:type="spellStart"/>
      <w:r>
        <w:t>syn</w:t>
      </w:r>
      <w:proofErr w:type="spellEnd"/>
      <w:r>
        <w:t xml:space="preserve"> </w:t>
      </w:r>
      <w:proofErr w:type="spellStart"/>
      <w:r>
        <w:t>vnd</w:t>
      </w:r>
      <w:proofErr w:type="spellEnd"/>
      <w:r>
        <w:t xml:space="preserve"> </w:t>
      </w:r>
      <w:proofErr w:type="spellStart"/>
      <w:r>
        <w:t>eyner</w:t>
      </w:r>
      <w:proofErr w:type="spellEnd"/>
      <w:r>
        <w:t xml:space="preserve"> </w:t>
      </w:r>
      <w:proofErr w:type="spellStart"/>
      <w:r>
        <w:t>meynung</w:t>
      </w:r>
      <w:proofErr w:type="spellEnd"/>
      <w:r>
        <w:t xml:space="preserve">/ dann mir ist </w:t>
      </w:r>
      <w:proofErr w:type="spellStart"/>
      <w:r>
        <w:t>fürgehalten</w:t>
      </w:r>
      <w:proofErr w:type="spellEnd"/>
      <w:r>
        <w:t xml:space="preserve"> von euch/ meine liebe </w:t>
      </w:r>
      <w:proofErr w:type="spellStart"/>
      <w:r>
        <w:t>brüder</w:t>
      </w:r>
      <w:proofErr w:type="spellEnd"/>
      <w:r>
        <w:t xml:space="preserve"> von dem </w:t>
      </w:r>
      <w:proofErr w:type="spellStart"/>
      <w:r>
        <w:t>gesind</w:t>
      </w:r>
      <w:proofErr w:type="spellEnd"/>
      <w:r>
        <w:t xml:space="preserve"> Chloes/ das </w:t>
      </w:r>
      <w:proofErr w:type="spellStart"/>
      <w:r>
        <w:t>zwitracht</w:t>
      </w:r>
      <w:proofErr w:type="spellEnd"/>
      <w:r>
        <w:t xml:space="preserve"> sey </w:t>
      </w:r>
      <w:proofErr w:type="spellStart"/>
      <w:r>
        <w:t>vnnder</w:t>
      </w:r>
      <w:proofErr w:type="spellEnd"/>
      <w:r>
        <w:t xml:space="preserve"> euch/ </w:t>
      </w:r>
      <w:proofErr w:type="spellStart"/>
      <w:r>
        <w:t>Daruon</w:t>
      </w:r>
      <w:proofErr w:type="spellEnd"/>
      <w:r>
        <w:t xml:space="preserve"> sag ich das </w:t>
      </w:r>
      <w:proofErr w:type="spellStart"/>
      <w:r>
        <w:t>yegklicher</w:t>
      </w:r>
      <w:proofErr w:type="spellEnd"/>
      <w:r>
        <w:t xml:space="preserve"> </w:t>
      </w:r>
      <w:proofErr w:type="spellStart"/>
      <w:r>
        <w:t>vnder</w:t>
      </w:r>
      <w:proofErr w:type="spellEnd"/>
      <w:r>
        <w:t xml:space="preserve"> euch sagt/ ich bin Paulisch/ der ander ich bin </w:t>
      </w:r>
      <w:proofErr w:type="spellStart"/>
      <w:r>
        <w:t>Appolisch</w:t>
      </w:r>
      <w:proofErr w:type="spellEnd"/>
      <w:r>
        <w:t xml:space="preserve">/ der </w:t>
      </w:r>
      <w:proofErr w:type="spellStart"/>
      <w:r>
        <w:t>drit</w:t>
      </w:r>
      <w:proofErr w:type="spellEnd"/>
      <w:r>
        <w:t xml:space="preserve"> ich bin </w:t>
      </w:r>
      <w:proofErr w:type="spellStart"/>
      <w:r>
        <w:t>Cephisch</w:t>
      </w:r>
      <w:proofErr w:type="spellEnd"/>
      <w:r>
        <w:t xml:space="preserve">/ der viert ich bin </w:t>
      </w:r>
      <w:proofErr w:type="spellStart"/>
      <w:r>
        <w:t>Christisch</w:t>
      </w:r>
      <w:proofErr w:type="spellEnd"/>
      <w:r>
        <w:t xml:space="preserve"> rc. Wie </w:t>
      </w:r>
      <w:proofErr w:type="spellStart"/>
      <w:r>
        <w:t>meynt</w:t>
      </w:r>
      <w:proofErr w:type="spellEnd"/>
      <w:r>
        <w:t xml:space="preserve"> </w:t>
      </w:r>
      <w:proofErr w:type="spellStart"/>
      <w:r>
        <w:t>ir</w:t>
      </w:r>
      <w:proofErr w:type="spellEnd"/>
      <w:r>
        <w:t xml:space="preserve"> das/ ist dann Christus in stuck </w:t>
      </w:r>
      <w:proofErr w:type="spellStart"/>
      <w:r>
        <w:t>geteylet</w:t>
      </w:r>
      <w:proofErr w:type="spellEnd"/>
      <w:r>
        <w:t xml:space="preserve">/ Ich </w:t>
      </w:r>
      <w:proofErr w:type="spellStart"/>
      <w:r>
        <w:t>danck</w:t>
      </w:r>
      <w:proofErr w:type="spellEnd"/>
      <w:r>
        <w:t xml:space="preserve"> </w:t>
      </w:r>
      <w:proofErr w:type="spellStart"/>
      <w:r>
        <w:t>got</w:t>
      </w:r>
      <w:proofErr w:type="spellEnd"/>
      <w:r>
        <w:t xml:space="preserve"> das ich </w:t>
      </w:r>
      <w:proofErr w:type="spellStart"/>
      <w:r>
        <w:t>niemant</w:t>
      </w:r>
      <w:proofErr w:type="spellEnd"/>
      <w:r>
        <w:t xml:space="preserve"> </w:t>
      </w:r>
      <w:proofErr w:type="spellStart"/>
      <w:r>
        <w:t>vnder</w:t>
      </w:r>
      <w:proofErr w:type="spellEnd"/>
      <w:r>
        <w:t xml:space="preserve"> euch </w:t>
      </w:r>
      <w:proofErr w:type="spellStart"/>
      <w:r>
        <w:t>getaufft</w:t>
      </w:r>
      <w:proofErr w:type="spellEnd"/>
      <w:r>
        <w:t xml:space="preserve"> hab/ Dann wenig </w:t>
      </w:r>
      <w:proofErr w:type="spellStart"/>
      <w:r>
        <w:t>person</w:t>
      </w:r>
      <w:proofErr w:type="spellEnd"/>
      <w:r>
        <w:t xml:space="preserve"> rc. Also laßt </w:t>
      </w:r>
      <w:proofErr w:type="spellStart"/>
      <w:r>
        <w:t>vns</w:t>
      </w:r>
      <w:proofErr w:type="spellEnd"/>
      <w:r>
        <w:t xml:space="preserve"> </w:t>
      </w:r>
      <w:proofErr w:type="spellStart"/>
      <w:r>
        <w:t>yetz</w:t>
      </w:r>
      <w:proofErr w:type="spellEnd"/>
      <w:r>
        <w:t xml:space="preserve"> auch </w:t>
      </w:r>
      <w:proofErr w:type="spellStart"/>
      <w:r>
        <w:t>nit</w:t>
      </w:r>
      <w:proofErr w:type="spellEnd"/>
      <w:r>
        <w:t xml:space="preserve"> thut/ das wir </w:t>
      </w:r>
      <w:proofErr w:type="spellStart"/>
      <w:r>
        <w:t>vnder</w:t>
      </w:r>
      <w:proofErr w:type="spellEnd"/>
      <w:r>
        <w:t xml:space="preserve"> </w:t>
      </w:r>
      <w:proofErr w:type="spellStart"/>
      <w:r>
        <w:t>vns</w:t>
      </w:r>
      <w:proofErr w:type="spellEnd"/>
      <w:r>
        <w:t xml:space="preserve"> </w:t>
      </w:r>
      <w:proofErr w:type="spellStart"/>
      <w:r>
        <w:t>secten</w:t>
      </w:r>
      <w:proofErr w:type="spellEnd"/>
      <w:r>
        <w:t xml:space="preserve"> machen/ dadurch die </w:t>
      </w:r>
      <w:proofErr w:type="spellStart"/>
      <w:r>
        <w:t>menschen</w:t>
      </w:r>
      <w:proofErr w:type="spellEnd"/>
      <w:r>
        <w:t xml:space="preserve"> </w:t>
      </w:r>
      <w:proofErr w:type="spellStart"/>
      <w:r>
        <w:t>parteisch</w:t>
      </w:r>
      <w:proofErr w:type="spellEnd"/>
      <w:r>
        <w:t xml:space="preserve"> möchten werden/ </w:t>
      </w:r>
      <w:proofErr w:type="spellStart"/>
      <w:r>
        <w:t>wandlen</w:t>
      </w:r>
      <w:proofErr w:type="spellEnd"/>
      <w:r>
        <w:t xml:space="preserve"> </w:t>
      </w:r>
      <w:proofErr w:type="spellStart"/>
      <w:r>
        <w:t>fridlich</w:t>
      </w:r>
      <w:proofErr w:type="spellEnd"/>
      <w:r>
        <w:t xml:space="preserve"> </w:t>
      </w:r>
      <w:proofErr w:type="spellStart"/>
      <w:r>
        <w:t>vnder</w:t>
      </w:r>
      <w:proofErr w:type="spellEnd"/>
      <w:r>
        <w:t xml:space="preserve"> einander/ laßt </w:t>
      </w:r>
      <w:proofErr w:type="spellStart"/>
      <w:r>
        <w:t>vns</w:t>
      </w:r>
      <w:proofErr w:type="spellEnd"/>
      <w:r>
        <w:t xml:space="preserve"> bey Christi leer </w:t>
      </w:r>
      <w:proofErr w:type="spellStart"/>
      <w:r>
        <w:t>bleyben</w:t>
      </w:r>
      <w:proofErr w:type="spellEnd"/>
      <w:r>
        <w:t xml:space="preserve">/ </w:t>
      </w:r>
      <w:proofErr w:type="spellStart"/>
      <w:r>
        <w:t>vnnd</w:t>
      </w:r>
      <w:proofErr w:type="spellEnd"/>
      <w:r>
        <w:t xml:space="preserve"> ein </w:t>
      </w:r>
      <w:proofErr w:type="spellStart"/>
      <w:r>
        <w:t>benügen</w:t>
      </w:r>
      <w:proofErr w:type="spellEnd"/>
      <w:r>
        <w:t xml:space="preserve"> daran haben/ Sein joch ist </w:t>
      </w:r>
      <w:proofErr w:type="spellStart"/>
      <w:r>
        <w:t>suß</w:t>
      </w:r>
      <w:proofErr w:type="spellEnd"/>
      <w:r>
        <w:t xml:space="preserve">/ </w:t>
      </w:r>
      <w:proofErr w:type="spellStart"/>
      <w:r>
        <w:t>vnd</w:t>
      </w:r>
      <w:proofErr w:type="spellEnd"/>
      <w:r>
        <w:t xml:space="preserve"> sein </w:t>
      </w:r>
      <w:proofErr w:type="spellStart"/>
      <w:r>
        <w:t>bürdin</w:t>
      </w:r>
      <w:proofErr w:type="spellEnd"/>
      <w:r>
        <w:t xml:space="preserve"> leicht er </w:t>
      </w:r>
      <w:proofErr w:type="spellStart"/>
      <w:r>
        <w:t>wil</w:t>
      </w:r>
      <w:proofErr w:type="spellEnd"/>
      <w:r>
        <w:t xml:space="preserve"> </w:t>
      </w:r>
      <w:proofErr w:type="spellStart"/>
      <w:r>
        <w:t>vns</w:t>
      </w:r>
      <w:proofErr w:type="spellEnd"/>
      <w:r>
        <w:t xml:space="preserve"> </w:t>
      </w:r>
      <w:proofErr w:type="spellStart"/>
      <w:r>
        <w:t>selb</w:t>
      </w:r>
      <w:proofErr w:type="spellEnd"/>
      <w:r>
        <w:t xml:space="preserve"> erquicken/ </w:t>
      </w:r>
      <w:proofErr w:type="spellStart"/>
      <w:r>
        <w:t>vnnd</w:t>
      </w:r>
      <w:proofErr w:type="spellEnd"/>
      <w:r>
        <w:t xml:space="preserve"> </w:t>
      </w:r>
      <w:proofErr w:type="spellStart"/>
      <w:r>
        <w:t>vnser</w:t>
      </w:r>
      <w:proofErr w:type="spellEnd"/>
      <w:r>
        <w:t xml:space="preserve"> </w:t>
      </w:r>
      <w:proofErr w:type="spellStart"/>
      <w:r>
        <w:t>tröster</w:t>
      </w:r>
      <w:proofErr w:type="spellEnd"/>
      <w:r>
        <w:t xml:space="preserve"> sein/ Laßt allen </w:t>
      </w:r>
      <w:proofErr w:type="spellStart"/>
      <w:r>
        <w:t>neyd</w:t>
      </w:r>
      <w:proofErr w:type="spellEnd"/>
      <w:r>
        <w:t xml:space="preserve"> fallen/ lest sein </w:t>
      </w:r>
      <w:proofErr w:type="spellStart"/>
      <w:r>
        <w:t>warhaffte</w:t>
      </w:r>
      <w:proofErr w:type="spellEnd"/>
      <w:r>
        <w:t xml:space="preserve"> leer/ seine / </w:t>
      </w:r>
      <w:proofErr w:type="spellStart"/>
      <w:r>
        <w:t>Ewangelia</w:t>
      </w:r>
      <w:proofErr w:type="spellEnd"/>
      <w:r>
        <w:t xml:space="preserve">/ </w:t>
      </w:r>
      <w:proofErr w:type="spellStart"/>
      <w:r>
        <w:t>schwanckt</w:t>
      </w:r>
      <w:proofErr w:type="spellEnd"/>
      <w:r>
        <w:t xml:space="preserve"> </w:t>
      </w:r>
      <w:proofErr w:type="spellStart"/>
      <w:r>
        <w:t>nit</w:t>
      </w:r>
      <w:proofErr w:type="spellEnd"/>
      <w:r>
        <w:t xml:space="preserve"> zu der rechten oder </w:t>
      </w:r>
      <w:proofErr w:type="spellStart"/>
      <w:r>
        <w:t>lincken</w:t>
      </w:r>
      <w:proofErr w:type="spellEnd"/>
      <w:r>
        <w:t xml:space="preserve"> </w:t>
      </w:r>
      <w:proofErr w:type="spellStart"/>
      <w:r>
        <w:t>seyten</w:t>
      </w:r>
      <w:proofErr w:type="spellEnd"/>
      <w:r>
        <w:t xml:space="preserve">/ </w:t>
      </w:r>
      <w:proofErr w:type="spellStart"/>
      <w:r>
        <w:t>nempt</w:t>
      </w:r>
      <w:proofErr w:type="spellEnd"/>
      <w:r>
        <w:t xml:space="preserve"> Christum allein an/ Laßt in </w:t>
      </w:r>
      <w:proofErr w:type="spellStart"/>
      <w:r>
        <w:t>versen</w:t>
      </w:r>
      <w:proofErr w:type="spellEnd"/>
      <w:r>
        <w:t xml:space="preserve"> </w:t>
      </w:r>
      <w:proofErr w:type="spellStart"/>
      <w:r>
        <w:t>lerer</w:t>
      </w:r>
      <w:proofErr w:type="spellEnd"/>
      <w:r>
        <w:t xml:space="preserve">/ Doctor/ </w:t>
      </w:r>
      <w:proofErr w:type="spellStart"/>
      <w:r>
        <w:t>Maister</w:t>
      </w:r>
      <w:proofErr w:type="spellEnd"/>
      <w:r>
        <w:t xml:space="preserve">/ </w:t>
      </w:r>
      <w:proofErr w:type="spellStart"/>
      <w:r>
        <w:t>vnd</w:t>
      </w:r>
      <w:proofErr w:type="spellEnd"/>
      <w:r>
        <w:t xml:space="preserve"> </w:t>
      </w:r>
      <w:proofErr w:type="spellStart"/>
      <w:r>
        <w:t>vater</w:t>
      </w:r>
      <w:proofErr w:type="spellEnd"/>
      <w:r>
        <w:t xml:space="preserve"> sein/ </w:t>
      </w:r>
      <w:proofErr w:type="spellStart"/>
      <w:r>
        <w:t>nymant</w:t>
      </w:r>
      <w:proofErr w:type="spellEnd"/>
      <w:r>
        <w:t xml:space="preserve"> ist gut dann er allein/ Es </w:t>
      </w:r>
      <w:proofErr w:type="spellStart"/>
      <w:r>
        <w:t>kan</w:t>
      </w:r>
      <w:proofErr w:type="spellEnd"/>
      <w:r>
        <w:t xml:space="preserve"> </w:t>
      </w:r>
      <w:proofErr w:type="spellStart"/>
      <w:r>
        <w:t>nyemant</w:t>
      </w:r>
      <w:proofErr w:type="spellEnd"/>
      <w:r>
        <w:t xml:space="preserve"> ein ander </w:t>
      </w:r>
      <w:proofErr w:type="spellStart"/>
      <w:r>
        <w:t>fundament</w:t>
      </w:r>
      <w:proofErr w:type="spellEnd"/>
      <w:r>
        <w:t xml:space="preserve"> setzen/ on das gesetzt ist worden/ das da ist Christus </w:t>
      </w:r>
      <w:proofErr w:type="spellStart"/>
      <w:r>
        <w:t>Jhesus</w:t>
      </w:r>
      <w:proofErr w:type="spellEnd"/>
      <w:r>
        <w:t xml:space="preserve">/ der </w:t>
      </w:r>
      <w:proofErr w:type="spellStart"/>
      <w:r>
        <w:t>herre</w:t>
      </w:r>
      <w:proofErr w:type="spellEnd"/>
      <w:r>
        <w:t xml:space="preserve"> </w:t>
      </w:r>
      <w:proofErr w:type="spellStart"/>
      <w:r>
        <w:t>erkent</w:t>
      </w:r>
      <w:proofErr w:type="spellEnd"/>
      <w:r>
        <w:t xml:space="preserve"> die </w:t>
      </w:r>
      <w:proofErr w:type="spellStart"/>
      <w:r>
        <w:t>gedancken</w:t>
      </w:r>
      <w:proofErr w:type="spellEnd"/>
      <w:r>
        <w:t xml:space="preserve"> der </w:t>
      </w:r>
      <w:proofErr w:type="spellStart"/>
      <w:r>
        <w:t>menschen</w:t>
      </w:r>
      <w:proofErr w:type="spellEnd"/>
      <w:r>
        <w:t xml:space="preserve">/ dann sie </w:t>
      </w:r>
      <w:proofErr w:type="spellStart"/>
      <w:r>
        <w:t>seind</w:t>
      </w:r>
      <w:proofErr w:type="spellEnd"/>
      <w:r>
        <w:t xml:space="preserve"> </w:t>
      </w:r>
      <w:proofErr w:type="spellStart"/>
      <w:r>
        <w:t>valsch</w:t>
      </w:r>
      <w:proofErr w:type="spellEnd"/>
      <w:r>
        <w:t xml:space="preserve">/ also </w:t>
      </w:r>
      <w:proofErr w:type="spellStart"/>
      <w:r>
        <w:t>sol</w:t>
      </w:r>
      <w:proofErr w:type="spellEnd"/>
      <w:r>
        <w:t xml:space="preserve"> sich </w:t>
      </w:r>
      <w:proofErr w:type="spellStart"/>
      <w:r>
        <w:t>nyemant</w:t>
      </w:r>
      <w:proofErr w:type="spellEnd"/>
      <w:r>
        <w:t xml:space="preserve"> </w:t>
      </w:r>
      <w:proofErr w:type="spellStart"/>
      <w:r>
        <w:t>berümen</w:t>
      </w:r>
      <w:proofErr w:type="spellEnd"/>
      <w:r>
        <w:t xml:space="preserve"> in den </w:t>
      </w:r>
      <w:proofErr w:type="spellStart"/>
      <w:r>
        <w:t>menschen</w:t>
      </w:r>
      <w:proofErr w:type="spellEnd"/>
      <w:r>
        <w:t xml:space="preserve">/ Lieben </w:t>
      </w:r>
      <w:proofErr w:type="spellStart"/>
      <w:r>
        <w:t>brüder</w:t>
      </w:r>
      <w:proofErr w:type="spellEnd"/>
      <w:r>
        <w:t xml:space="preserve"> alle ding </w:t>
      </w:r>
      <w:proofErr w:type="spellStart"/>
      <w:r>
        <w:t>seind</w:t>
      </w:r>
      <w:proofErr w:type="spellEnd"/>
      <w:r>
        <w:t xml:space="preserve"> </w:t>
      </w:r>
      <w:proofErr w:type="spellStart"/>
      <w:r>
        <w:t>ewer</w:t>
      </w:r>
      <w:proofErr w:type="spellEnd"/>
      <w:r>
        <w:t xml:space="preserve">. Es sey der todt/ es sey das gegenwertig oder das </w:t>
      </w:r>
      <w:proofErr w:type="spellStart"/>
      <w:r>
        <w:t>künfftige</w:t>
      </w:r>
      <w:proofErr w:type="spellEnd"/>
      <w:r>
        <w:t xml:space="preserve">/ alles das ist </w:t>
      </w:r>
      <w:proofErr w:type="spellStart"/>
      <w:r>
        <w:t>ewer</w:t>
      </w:r>
      <w:proofErr w:type="spellEnd"/>
      <w:r>
        <w:t xml:space="preserve">/ </w:t>
      </w:r>
      <w:proofErr w:type="spellStart"/>
      <w:r>
        <w:t>ir</w:t>
      </w:r>
      <w:proofErr w:type="spellEnd"/>
      <w:r>
        <w:t xml:space="preserve"> aber </w:t>
      </w:r>
      <w:proofErr w:type="spellStart"/>
      <w:r>
        <w:t>seyt</w:t>
      </w:r>
      <w:proofErr w:type="spellEnd"/>
      <w:r>
        <w:t xml:space="preserve"> Christi/ Christus aber ist Gottes/ Deß </w:t>
      </w:r>
      <w:proofErr w:type="spellStart"/>
      <w:r>
        <w:t>nam</w:t>
      </w:r>
      <w:proofErr w:type="spellEnd"/>
      <w:r>
        <w:t xml:space="preserve"> gelobet </w:t>
      </w:r>
      <w:proofErr w:type="spellStart"/>
      <w:r>
        <w:t>vnd</w:t>
      </w:r>
      <w:proofErr w:type="spellEnd"/>
      <w:r>
        <w:t xml:space="preserve"> </w:t>
      </w:r>
      <w:proofErr w:type="spellStart"/>
      <w:r>
        <w:t>gebenedeyet</w:t>
      </w:r>
      <w:proofErr w:type="spellEnd"/>
      <w:r>
        <w:t xml:space="preserve"> ist in </w:t>
      </w:r>
      <w:proofErr w:type="spellStart"/>
      <w:r>
        <w:t>ewigkayt</w:t>
      </w:r>
      <w:proofErr w:type="spellEnd"/>
      <w:r>
        <w:t>. Amen.</w:t>
      </w:r>
    </w:p>
    <w:p w14:paraId="7AB8482E" w14:textId="77777777" w:rsidR="009E19C1" w:rsidRDefault="009E19C1" w:rsidP="009E19C1">
      <w:pPr>
        <w:spacing w:after="0" w:line="240" w:lineRule="auto"/>
      </w:pPr>
      <w:r>
        <w:br w:type="page"/>
      </w:r>
    </w:p>
    <w:p w14:paraId="3F004BF5" w14:textId="20D73EF8" w:rsidR="0022039F" w:rsidRDefault="009E19C1" w:rsidP="009E19C1">
      <w:pPr>
        <w:pStyle w:val="berschrift1"/>
      </w:pPr>
      <w:r>
        <w:t>Lieder</w:t>
      </w:r>
    </w:p>
    <w:p w14:paraId="1BDBD090" w14:textId="422EDE1E" w:rsidR="009E19C1" w:rsidRDefault="009E19C1" w:rsidP="009E19C1">
      <w:pPr>
        <w:pStyle w:val="berschrift2"/>
        <w:rPr>
          <w:sz w:val="48"/>
          <w:szCs w:val="48"/>
          <w:lang w:eastAsia="de-DE"/>
        </w:rPr>
      </w:pPr>
      <w:r w:rsidRPr="009E19C1">
        <w:t xml:space="preserve">Ain </w:t>
      </w:r>
      <w:proofErr w:type="spellStart"/>
      <w:r w:rsidRPr="009E19C1">
        <w:t>new</w:t>
      </w:r>
      <w:proofErr w:type="spellEnd"/>
      <w:r w:rsidRPr="009E19C1">
        <w:t xml:space="preserve"> </w:t>
      </w:r>
      <w:proofErr w:type="spellStart"/>
      <w:r w:rsidRPr="009E19C1">
        <w:t>gedicht</w:t>
      </w:r>
      <w:proofErr w:type="spellEnd"/>
      <w:r w:rsidRPr="009E19C1">
        <w:t xml:space="preserve">, durch Johann </w:t>
      </w:r>
      <w:proofErr w:type="spellStart"/>
      <w:r w:rsidRPr="009E19C1">
        <w:t>Böschenstain</w:t>
      </w:r>
      <w:proofErr w:type="spellEnd"/>
    </w:p>
    <w:p w14:paraId="5ADCE559" w14:textId="77777777" w:rsidR="009E19C1" w:rsidRDefault="009E19C1" w:rsidP="009E19C1">
      <w:pPr>
        <w:pStyle w:val="StandardWeb"/>
      </w:pPr>
      <w:proofErr w:type="spellStart"/>
      <w:r>
        <w:t>GOt</w:t>
      </w:r>
      <w:proofErr w:type="spellEnd"/>
      <w:r>
        <w:t xml:space="preserve"> ewig ist, on </w:t>
      </w:r>
      <w:proofErr w:type="spellStart"/>
      <w:r>
        <w:t>endes</w:t>
      </w:r>
      <w:proofErr w:type="spellEnd"/>
      <w:r>
        <w:t xml:space="preserve"> </w:t>
      </w:r>
      <w:proofErr w:type="spellStart"/>
      <w:r>
        <w:t>frist</w:t>
      </w:r>
      <w:proofErr w:type="spellEnd"/>
      <w:r>
        <w:t>,</w:t>
      </w:r>
      <w:r>
        <w:br/>
        <w:t xml:space="preserve">sein wesen on </w:t>
      </w:r>
      <w:proofErr w:type="spellStart"/>
      <w:r>
        <w:t>zerissen</w:t>
      </w:r>
      <w:proofErr w:type="spellEnd"/>
      <w:r>
        <w:t>,</w:t>
      </w:r>
      <w:r>
        <w:br/>
      </w:r>
      <w:proofErr w:type="spellStart"/>
      <w:r>
        <w:t>Vnd</w:t>
      </w:r>
      <w:proofErr w:type="spellEnd"/>
      <w:r>
        <w:t xml:space="preserve"> doch Dabey, was </w:t>
      </w:r>
      <w:proofErr w:type="spellStart"/>
      <w:r>
        <w:t>gott</w:t>
      </w:r>
      <w:proofErr w:type="spellEnd"/>
      <w:r>
        <w:t xml:space="preserve"> </w:t>
      </w:r>
      <w:proofErr w:type="spellStart"/>
      <w:r>
        <w:t>selb</w:t>
      </w:r>
      <w:proofErr w:type="spellEnd"/>
      <w:r>
        <w:t xml:space="preserve"> sey,</w:t>
      </w:r>
      <w:r>
        <w:br/>
        <w:t xml:space="preserve">das mag </w:t>
      </w:r>
      <w:proofErr w:type="spellStart"/>
      <w:r>
        <w:t>kain</w:t>
      </w:r>
      <w:proofErr w:type="spellEnd"/>
      <w:r>
        <w:t xml:space="preserve"> </w:t>
      </w:r>
      <w:proofErr w:type="spellStart"/>
      <w:r>
        <w:t>mensche</w:t>
      </w:r>
      <w:proofErr w:type="spellEnd"/>
      <w:r>
        <w:t xml:space="preserve"> wissen:</w:t>
      </w:r>
      <w:r>
        <w:br/>
      </w:r>
      <w:proofErr w:type="spellStart"/>
      <w:r>
        <w:t>Got</w:t>
      </w:r>
      <w:proofErr w:type="spellEnd"/>
      <w:r>
        <w:t xml:space="preserve"> </w:t>
      </w:r>
      <w:proofErr w:type="spellStart"/>
      <w:r>
        <w:t>darff</w:t>
      </w:r>
      <w:proofErr w:type="spellEnd"/>
      <w:r>
        <w:t xml:space="preserve"> </w:t>
      </w:r>
      <w:proofErr w:type="spellStart"/>
      <w:r>
        <w:t>kain</w:t>
      </w:r>
      <w:proofErr w:type="spellEnd"/>
      <w:r>
        <w:t xml:space="preserve"> </w:t>
      </w:r>
      <w:proofErr w:type="spellStart"/>
      <w:r>
        <w:t>zeyt</w:t>
      </w:r>
      <w:proofErr w:type="spellEnd"/>
      <w:r>
        <w:t xml:space="preserve">, </w:t>
      </w:r>
      <w:proofErr w:type="spellStart"/>
      <w:r>
        <w:t>alls</w:t>
      </w:r>
      <w:proofErr w:type="spellEnd"/>
      <w:r>
        <w:t xml:space="preserve"> ander </w:t>
      </w:r>
      <w:proofErr w:type="spellStart"/>
      <w:r>
        <w:t>leut</w:t>
      </w:r>
      <w:proofErr w:type="spellEnd"/>
      <w:r>
        <w:t>,</w:t>
      </w:r>
      <w:r>
        <w:br/>
      </w:r>
      <w:proofErr w:type="spellStart"/>
      <w:r>
        <w:t>kain</w:t>
      </w:r>
      <w:proofErr w:type="spellEnd"/>
      <w:r>
        <w:t xml:space="preserve"> </w:t>
      </w:r>
      <w:proofErr w:type="spellStart"/>
      <w:r>
        <w:t>stat</w:t>
      </w:r>
      <w:proofErr w:type="spellEnd"/>
      <w:r>
        <w:t xml:space="preserve"> noch auch </w:t>
      </w:r>
      <w:proofErr w:type="spellStart"/>
      <w:r>
        <w:t>kain</w:t>
      </w:r>
      <w:proofErr w:type="spellEnd"/>
      <w:r>
        <w:t xml:space="preserve"> stunde,</w:t>
      </w:r>
      <w:r>
        <w:br/>
        <w:t xml:space="preserve">zu seiner </w:t>
      </w:r>
      <w:proofErr w:type="spellStart"/>
      <w:r>
        <w:t>stim</w:t>
      </w:r>
      <w:proofErr w:type="spellEnd"/>
      <w:r>
        <w:t xml:space="preserve"> </w:t>
      </w:r>
      <w:proofErr w:type="spellStart"/>
      <w:r>
        <w:t>kain</w:t>
      </w:r>
      <w:proofErr w:type="spellEnd"/>
      <w:r>
        <w:t xml:space="preserve"> munde;</w:t>
      </w:r>
      <w:r>
        <w:br/>
        <w:t xml:space="preserve">Zu seinem </w:t>
      </w:r>
      <w:proofErr w:type="spellStart"/>
      <w:r>
        <w:t>gon</w:t>
      </w:r>
      <w:proofErr w:type="spellEnd"/>
      <w:r>
        <w:t xml:space="preserve">, Auch zu </w:t>
      </w:r>
      <w:proofErr w:type="spellStart"/>
      <w:r>
        <w:t>seim</w:t>
      </w:r>
      <w:proofErr w:type="spellEnd"/>
      <w:r>
        <w:t xml:space="preserve"> </w:t>
      </w:r>
      <w:proofErr w:type="spellStart"/>
      <w:r>
        <w:t>ston</w:t>
      </w:r>
      <w:proofErr w:type="spellEnd"/>
      <w:r>
        <w:br/>
      </w:r>
      <w:proofErr w:type="spellStart"/>
      <w:r>
        <w:t>darff</w:t>
      </w:r>
      <w:proofErr w:type="spellEnd"/>
      <w:r>
        <w:t xml:space="preserve"> er </w:t>
      </w:r>
      <w:proofErr w:type="spellStart"/>
      <w:r>
        <w:t>kain</w:t>
      </w:r>
      <w:proofErr w:type="spellEnd"/>
      <w:r>
        <w:t xml:space="preserve"> süß, als ich hon </w:t>
      </w:r>
      <w:proofErr w:type="spellStart"/>
      <w:r>
        <w:t>müß</w:t>
      </w:r>
      <w:proofErr w:type="spellEnd"/>
      <w:r>
        <w:t>,</w:t>
      </w:r>
      <w:r>
        <w:br/>
        <w:t>er ist auch gar langsame</w:t>
      </w:r>
      <w:r>
        <w:br/>
      </w:r>
      <w:proofErr w:type="spellStart"/>
      <w:r>
        <w:t>vnnd</w:t>
      </w:r>
      <w:proofErr w:type="spellEnd"/>
      <w:r>
        <w:t xml:space="preserve"> doch </w:t>
      </w:r>
      <w:proofErr w:type="spellStart"/>
      <w:r>
        <w:t>nit</w:t>
      </w:r>
      <w:proofErr w:type="spellEnd"/>
      <w:r>
        <w:t xml:space="preserve"> </w:t>
      </w:r>
      <w:proofErr w:type="spellStart"/>
      <w:r>
        <w:t>treg</w:t>
      </w:r>
      <w:proofErr w:type="spellEnd"/>
      <w:r>
        <w:t xml:space="preserve">, dabey </w:t>
      </w:r>
      <w:proofErr w:type="spellStart"/>
      <w:r>
        <w:t>alweg</w:t>
      </w:r>
      <w:proofErr w:type="spellEnd"/>
      <w:r>
        <w:br/>
      </w:r>
      <w:proofErr w:type="spellStart"/>
      <w:r>
        <w:t>zichtig</w:t>
      </w:r>
      <w:proofErr w:type="spellEnd"/>
      <w:r>
        <w:t xml:space="preserve">, </w:t>
      </w:r>
      <w:proofErr w:type="spellStart"/>
      <w:r>
        <w:t>keüsch</w:t>
      </w:r>
      <w:proofErr w:type="spellEnd"/>
      <w:r>
        <w:t xml:space="preserve">, on all </w:t>
      </w:r>
      <w:proofErr w:type="spellStart"/>
      <w:r>
        <w:t>schame</w:t>
      </w:r>
      <w:proofErr w:type="spellEnd"/>
      <w:r>
        <w:t>.</w:t>
      </w:r>
    </w:p>
    <w:p w14:paraId="67577AA5" w14:textId="77777777" w:rsidR="009E19C1" w:rsidRDefault="009E19C1" w:rsidP="009E19C1">
      <w:pPr>
        <w:pStyle w:val="StandardWeb"/>
      </w:pPr>
      <w:proofErr w:type="spellStart"/>
      <w:r>
        <w:t>Got</w:t>
      </w:r>
      <w:proofErr w:type="spellEnd"/>
      <w:r>
        <w:t xml:space="preserve"> on </w:t>
      </w:r>
      <w:proofErr w:type="spellStart"/>
      <w:r>
        <w:t>anfang</w:t>
      </w:r>
      <w:proofErr w:type="spellEnd"/>
      <w:r>
        <w:t xml:space="preserve">, er ist </w:t>
      </w:r>
      <w:proofErr w:type="spellStart"/>
      <w:r>
        <w:t>nit</w:t>
      </w:r>
      <w:proofErr w:type="spellEnd"/>
      <w:r>
        <w:t xml:space="preserve"> lang,</w:t>
      </w:r>
      <w:r>
        <w:br/>
      </w:r>
      <w:proofErr w:type="spellStart"/>
      <w:r>
        <w:t>nit</w:t>
      </w:r>
      <w:proofErr w:type="spellEnd"/>
      <w:r>
        <w:t xml:space="preserve"> </w:t>
      </w:r>
      <w:proofErr w:type="spellStart"/>
      <w:r>
        <w:t>kurtz</w:t>
      </w:r>
      <w:proofErr w:type="spellEnd"/>
      <w:r>
        <w:t xml:space="preserve">, groß oder </w:t>
      </w:r>
      <w:proofErr w:type="spellStart"/>
      <w:r>
        <w:t>klaine</w:t>
      </w:r>
      <w:proofErr w:type="spellEnd"/>
      <w:r>
        <w:t>,</w:t>
      </w:r>
      <w:r>
        <w:br/>
        <w:t xml:space="preserve">Nit da noch </w:t>
      </w:r>
      <w:proofErr w:type="spellStart"/>
      <w:r>
        <w:t>dört</w:t>
      </w:r>
      <w:proofErr w:type="spellEnd"/>
      <w:r>
        <w:t xml:space="preserve">, </w:t>
      </w:r>
      <w:proofErr w:type="spellStart"/>
      <w:r>
        <w:t>vnnd</w:t>
      </w:r>
      <w:proofErr w:type="spellEnd"/>
      <w:r>
        <w:t xml:space="preserve"> auch </w:t>
      </w:r>
      <w:proofErr w:type="spellStart"/>
      <w:r>
        <w:t>nit</w:t>
      </w:r>
      <w:proofErr w:type="spellEnd"/>
      <w:r>
        <w:t xml:space="preserve"> hört,</w:t>
      </w:r>
      <w:r>
        <w:br/>
        <w:t xml:space="preserve">als </w:t>
      </w:r>
      <w:proofErr w:type="spellStart"/>
      <w:r>
        <w:t>auff</w:t>
      </w:r>
      <w:proofErr w:type="spellEnd"/>
      <w:r>
        <w:t xml:space="preserve"> </w:t>
      </w:r>
      <w:proofErr w:type="spellStart"/>
      <w:r>
        <w:t>erd</w:t>
      </w:r>
      <w:proofErr w:type="spellEnd"/>
      <w:r>
        <w:t xml:space="preserve"> </w:t>
      </w:r>
      <w:proofErr w:type="spellStart"/>
      <w:r>
        <w:t>seind</w:t>
      </w:r>
      <w:proofErr w:type="spellEnd"/>
      <w:r>
        <w:t xml:space="preserve"> die </w:t>
      </w:r>
      <w:proofErr w:type="spellStart"/>
      <w:r>
        <w:t>staine</w:t>
      </w:r>
      <w:proofErr w:type="spellEnd"/>
      <w:r>
        <w:t>;</w:t>
      </w:r>
      <w:r>
        <w:br/>
        <w:t xml:space="preserve">Nit </w:t>
      </w:r>
      <w:proofErr w:type="spellStart"/>
      <w:r>
        <w:t>ler</w:t>
      </w:r>
      <w:proofErr w:type="spellEnd"/>
      <w:r>
        <w:t xml:space="preserve"> noch </w:t>
      </w:r>
      <w:proofErr w:type="spellStart"/>
      <w:r>
        <w:t>vol</w:t>
      </w:r>
      <w:proofErr w:type="spellEnd"/>
      <w:r>
        <w:t xml:space="preserve">, </w:t>
      </w:r>
      <w:proofErr w:type="spellStart"/>
      <w:r>
        <w:t>nit</w:t>
      </w:r>
      <w:proofErr w:type="spellEnd"/>
      <w:r>
        <w:t xml:space="preserve"> </w:t>
      </w:r>
      <w:proofErr w:type="spellStart"/>
      <w:r>
        <w:t>ala</w:t>
      </w:r>
      <w:proofErr w:type="spellEnd"/>
      <w:r>
        <w:t xml:space="preserve"> </w:t>
      </w:r>
      <w:proofErr w:type="spellStart"/>
      <w:r>
        <w:t>ain</w:t>
      </w:r>
      <w:proofErr w:type="spellEnd"/>
      <w:r>
        <w:t xml:space="preserve"> </w:t>
      </w:r>
      <w:proofErr w:type="spellStart"/>
      <w:r>
        <w:t>wol</w:t>
      </w:r>
      <w:proofErr w:type="spellEnd"/>
      <w:r>
        <w:br/>
        <w:t xml:space="preserve">lind oder </w:t>
      </w:r>
      <w:proofErr w:type="spellStart"/>
      <w:r>
        <w:t>weyß</w:t>
      </w:r>
      <w:proofErr w:type="spellEnd"/>
      <w:r>
        <w:t xml:space="preserve"> gestalte,</w:t>
      </w:r>
      <w:r>
        <w:br/>
        <w:t>auch weder jung noch alte,</w:t>
      </w:r>
      <w:r>
        <w:br/>
        <w:t xml:space="preserve">Nit </w:t>
      </w:r>
      <w:proofErr w:type="spellStart"/>
      <w:r>
        <w:t>diß</w:t>
      </w:r>
      <w:proofErr w:type="spellEnd"/>
      <w:r>
        <w:t xml:space="preserve"> noch das, </w:t>
      </w:r>
      <w:proofErr w:type="spellStart"/>
      <w:r>
        <w:t>nit</w:t>
      </w:r>
      <w:proofErr w:type="spellEnd"/>
      <w:r>
        <w:t xml:space="preserve"> </w:t>
      </w:r>
      <w:proofErr w:type="spellStart"/>
      <w:r>
        <w:t>mer</w:t>
      </w:r>
      <w:proofErr w:type="spellEnd"/>
      <w:r>
        <w:t xml:space="preserve"> noch </w:t>
      </w:r>
      <w:proofErr w:type="spellStart"/>
      <w:r>
        <w:t>baß</w:t>
      </w:r>
      <w:proofErr w:type="spellEnd"/>
      <w:r>
        <w:t>,</w:t>
      </w:r>
      <w:r>
        <w:br/>
      </w:r>
      <w:proofErr w:type="spellStart"/>
      <w:r>
        <w:t>nit</w:t>
      </w:r>
      <w:proofErr w:type="spellEnd"/>
      <w:r>
        <w:t xml:space="preserve"> spat noch </w:t>
      </w:r>
      <w:proofErr w:type="spellStart"/>
      <w:r>
        <w:t>frü</w:t>
      </w:r>
      <w:proofErr w:type="spellEnd"/>
      <w:r>
        <w:t xml:space="preserve">, noch </w:t>
      </w:r>
      <w:proofErr w:type="spellStart"/>
      <w:r>
        <w:t>ferr</w:t>
      </w:r>
      <w:proofErr w:type="spellEnd"/>
      <w:r>
        <w:t xml:space="preserve"> noch hie,</w:t>
      </w:r>
      <w:r>
        <w:br/>
      </w:r>
      <w:proofErr w:type="spellStart"/>
      <w:r>
        <w:t>vnd</w:t>
      </w:r>
      <w:proofErr w:type="spellEnd"/>
      <w:r>
        <w:t xml:space="preserve"> ist doch </w:t>
      </w:r>
      <w:proofErr w:type="spellStart"/>
      <w:r>
        <w:t>überale</w:t>
      </w:r>
      <w:proofErr w:type="spellEnd"/>
      <w:r>
        <w:t>,</w:t>
      </w:r>
      <w:r>
        <w:br/>
        <w:t xml:space="preserve">ich bin </w:t>
      </w:r>
      <w:proofErr w:type="spellStart"/>
      <w:r>
        <w:t>bericht</w:t>
      </w:r>
      <w:proofErr w:type="spellEnd"/>
      <w:r>
        <w:t>, das in irr nicht</w:t>
      </w:r>
      <w:r>
        <w:br/>
      </w:r>
      <w:proofErr w:type="spellStart"/>
      <w:r>
        <w:t>kain</w:t>
      </w:r>
      <w:proofErr w:type="spellEnd"/>
      <w:r>
        <w:t xml:space="preserve"> </w:t>
      </w:r>
      <w:proofErr w:type="spellStart"/>
      <w:r>
        <w:t>perg</w:t>
      </w:r>
      <w:proofErr w:type="spellEnd"/>
      <w:r>
        <w:t xml:space="preserve"> noch auch </w:t>
      </w:r>
      <w:proofErr w:type="spellStart"/>
      <w:r>
        <w:t>kain</w:t>
      </w:r>
      <w:proofErr w:type="spellEnd"/>
      <w:r>
        <w:t xml:space="preserve"> </w:t>
      </w:r>
      <w:proofErr w:type="spellStart"/>
      <w:r>
        <w:t>tale</w:t>
      </w:r>
      <w:proofErr w:type="spellEnd"/>
      <w:r>
        <w:t>.</w:t>
      </w:r>
    </w:p>
    <w:p w14:paraId="2208FAB0" w14:textId="77777777" w:rsidR="009E19C1" w:rsidRDefault="009E19C1" w:rsidP="009E19C1">
      <w:pPr>
        <w:pStyle w:val="StandardWeb"/>
      </w:pPr>
      <w:proofErr w:type="spellStart"/>
      <w:r>
        <w:t>Got</w:t>
      </w:r>
      <w:proofErr w:type="spellEnd"/>
      <w:r>
        <w:t xml:space="preserve"> ist </w:t>
      </w:r>
      <w:proofErr w:type="spellStart"/>
      <w:r>
        <w:t>nit</w:t>
      </w:r>
      <w:proofErr w:type="spellEnd"/>
      <w:r>
        <w:t xml:space="preserve"> </w:t>
      </w:r>
      <w:proofErr w:type="spellStart"/>
      <w:r>
        <w:t>schnel</w:t>
      </w:r>
      <w:proofErr w:type="spellEnd"/>
      <w:r>
        <w:t xml:space="preserve">, auch </w:t>
      </w:r>
      <w:proofErr w:type="spellStart"/>
      <w:r>
        <w:t>nit</w:t>
      </w:r>
      <w:proofErr w:type="spellEnd"/>
      <w:r>
        <w:t xml:space="preserve"> </w:t>
      </w:r>
      <w:proofErr w:type="spellStart"/>
      <w:r>
        <w:t>sinwel</w:t>
      </w:r>
      <w:proofErr w:type="spellEnd"/>
      <w:r>
        <w:t>,</w:t>
      </w:r>
      <w:r>
        <w:br/>
      </w:r>
      <w:proofErr w:type="spellStart"/>
      <w:r>
        <w:t>vnd</w:t>
      </w:r>
      <w:proofErr w:type="spellEnd"/>
      <w:r>
        <w:t xml:space="preserve"> doch behend on eilen,</w:t>
      </w:r>
      <w:r>
        <w:br/>
      </w:r>
      <w:proofErr w:type="spellStart"/>
      <w:r>
        <w:t>Got</w:t>
      </w:r>
      <w:proofErr w:type="spellEnd"/>
      <w:r>
        <w:t xml:space="preserve"> ist on </w:t>
      </w:r>
      <w:proofErr w:type="spellStart"/>
      <w:r>
        <w:t>zwanck</w:t>
      </w:r>
      <w:proofErr w:type="spellEnd"/>
      <w:r>
        <w:t xml:space="preserve">, </w:t>
      </w:r>
      <w:proofErr w:type="spellStart"/>
      <w:r>
        <w:t>nit</w:t>
      </w:r>
      <w:proofErr w:type="spellEnd"/>
      <w:r>
        <w:t xml:space="preserve"> </w:t>
      </w:r>
      <w:proofErr w:type="spellStart"/>
      <w:r>
        <w:t>starck</w:t>
      </w:r>
      <w:proofErr w:type="spellEnd"/>
      <w:r>
        <w:t xml:space="preserve"> </w:t>
      </w:r>
      <w:proofErr w:type="spellStart"/>
      <w:r>
        <w:t>nit</w:t>
      </w:r>
      <w:proofErr w:type="spellEnd"/>
      <w:r>
        <w:t xml:space="preserve"> </w:t>
      </w:r>
      <w:proofErr w:type="spellStart"/>
      <w:r>
        <w:t>kranck</w:t>
      </w:r>
      <w:proofErr w:type="spellEnd"/>
      <w:r>
        <w:t>;</w:t>
      </w:r>
      <w:r>
        <w:br/>
      </w:r>
      <w:proofErr w:type="spellStart"/>
      <w:r>
        <w:t>richt</w:t>
      </w:r>
      <w:proofErr w:type="spellEnd"/>
      <w:r>
        <w:t xml:space="preserve"> sich </w:t>
      </w:r>
      <w:proofErr w:type="spellStart"/>
      <w:r>
        <w:t>auff</w:t>
      </w:r>
      <w:proofErr w:type="spellEnd"/>
      <w:r>
        <w:t xml:space="preserve"> </w:t>
      </w:r>
      <w:proofErr w:type="spellStart"/>
      <w:r>
        <w:t>vnderweilen</w:t>
      </w:r>
      <w:proofErr w:type="spellEnd"/>
      <w:r>
        <w:t>,</w:t>
      </w:r>
      <w:r>
        <w:br/>
      </w:r>
      <w:proofErr w:type="spellStart"/>
      <w:r>
        <w:t>Vnd</w:t>
      </w:r>
      <w:proofErr w:type="spellEnd"/>
      <w:r>
        <w:t xml:space="preserve"> hat </w:t>
      </w:r>
      <w:proofErr w:type="spellStart"/>
      <w:r>
        <w:t>kain</w:t>
      </w:r>
      <w:proofErr w:type="spellEnd"/>
      <w:r>
        <w:t xml:space="preserve"> </w:t>
      </w:r>
      <w:proofErr w:type="spellStart"/>
      <w:r>
        <w:t>haupt</w:t>
      </w:r>
      <w:proofErr w:type="spellEnd"/>
      <w:r>
        <w:t xml:space="preserve">, als mancher </w:t>
      </w:r>
      <w:proofErr w:type="spellStart"/>
      <w:r>
        <w:t>glabt</w:t>
      </w:r>
      <w:proofErr w:type="spellEnd"/>
      <w:r>
        <w:t>;</w:t>
      </w:r>
      <w:r>
        <w:br/>
      </w:r>
      <w:proofErr w:type="spellStart"/>
      <w:r>
        <w:t>gott</w:t>
      </w:r>
      <w:proofErr w:type="spellEnd"/>
      <w:r>
        <w:t xml:space="preserve"> ist sich gar dick </w:t>
      </w:r>
      <w:proofErr w:type="spellStart"/>
      <w:r>
        <w:t>naigen</w:t>
      </w:r>
      <w:proofErr w:type="spellEnd"/>
      <w:r>
        <w:br/>
        <w:t xml:space="preserve">auch </w:t>
      </w:r>
      <w:proofErr w:type="spellStart"/>
      <w:r>
        <w:t>vast</w:t>
      </w:r>
      <w:proofErr w:type="spellEnd"/>
      <w:r>
        <w:t xml:space="preserve"> </w:t>
      </w:r>
      <w:proofErr w:type="spellStart"/>
      <w:r>
        <w:t>nider</w:t>
      </w:r>
      <w:proofErr w:type="spellEnd"/>
      <w:r>
        <w:t xml:space="preserve"> </w:t>
      </w:r>
      <w:proofErr w:type="spellStart"/>
      <w:r>
        <w:t>erzaygen</w:t>
      </w:r>
      <w:proofErr w:type="spellEnd"/>
      <w:r>
        <w:t>,</w:t>
      </w:r>
      <w:r>
        <w:br/>
      </w:r>
      <w:proofErr w:type="spellStart"/>
      <w:r>
        <w:t>Vnd</w:t>
      </w:r>
      <w:proofErr w:type="spellEnd"/>
      <w:r>
        <w:t xml:space="preserve"> hat </w:t>
      </w:r>
      <w:proofErr w:type="spellStart"/>
      <w:r>
        <w:t>kain</w:t>
      </w:r>
      <w:proofErr w:type="spellEnd"/>
      <w:r>
        <w:t xml:space="preserve"> knie, ich </w:t>
      </w:r>
      <w:proofErr w:type="spellStart"/>
      <w:r>
        <w:t>waiß</w:t>
      </w:r>
      <w:proofErr w:type="spellEnd"/>
      <w:r>
        <w:t xml:space="preserve"> </w:t>
      </w:r>
      <w:proofErr w:type="spellStart"/>
      <w:r>
        <w:t>nit</w:t>
      </w:r>
      <w:proofErr w:type="spellEnd"/>
      <w:r>
        <w:t xml:space="preserve"> wie</w:t>
      </w:r>
      <w:r>
        <w:br/>
        <w:t xml:space="preserve">wandert der her, </w:t>
      </w:r>
      <w:proofErr w:type="spellStart"/>
      <w:r>
        <w:t>nit</w:t>
      </w:r>
      <w:proofErr w:type="spellEnd"/>
      <w:r>
        <w:t xml:space="preserve"> nach noch </w:t>
      </w:r>
      <w:proofErr w:type="spellStart"/>
      <w:r>
        <w:t>verr</w:t>
      </w:r>
      <w:proofErr w:type="spellEnd"/>
      <w:r>
        <w:t>,</w:t>
      </w:r>
      <w:r>
        <w:br/>
      </w:r>
      <w:proofErr w:type="spellStart"/>
      <w:r>
        <w:t>jn</w:t>
      </w:r>
      <w:proofErr w:type="spellEnd"/>
      <w:r>
        <w:t xml:space="preserve"> mag niemand bezwingen,</w:t>
      </w:r>
      <w:r>
        <w:br/>
      </w:r>
      <w:proofErr w:type="spellStart"/>
      <w:r>
        <w:t>nit</w:t>
      </w:r>
      <w:proofErr w:type="spellEnd"/>
      <w:r>
        <w:t xml:space="preserve"> </w:t>
      </w:r>
      <w:proofErr w:type="spellStart"/>
      <w:r>
        <w:t>fleß</w:t>
      </w:r>
      <w:proofErr w:type="spellEnd"/>
      <w:r>
        <w:t xml:space="preserve"> </w:t>
      </w:r>
      <w:proofErr w:type="spellStart"/>
      <w:r>
        <w:t>nit</w:t>
      </w:r>
      <w:proofErr w:type="spellEnd"/>
      <w:r>
        <w:t xml:space="preserve"> </w:t>
      </w:r>
      <w:proofErr w:type="spellStart"/>
      <w:r>
        <w:t>saur</w:t>
      </w:r>
      <w:proofErr w:type="spellEnd"/>
      <w:r>
        <w:t xml:space="preserve">, durch </w:t>
      </w:r>
      <w:proofErr w:type="spellStart"/>
      <w:r>
        <w:t>stain</w:t>
      </w:r>
      <w:proofErr w:type="spellEnd"/>
      <w:r>
        <w:t xml:space="preserve"> </w:t>
      </w:r>
      <w:proofErr w:type="spellStart"/>
      <w:r>
        <w:t>vnd</w:t>
      </w:r>
      <w:proofErr w:type="spellEnd"/>
      <w:r>
        <w:t xml:space="preserve"> </w:t>
      </w:r>
      <w:proofErr w:type="spellStart"/>
      <w:r>
        <w:t>maur</w:t>
      </w:r>
      <w:proofErr w:type="spellEnd"/>
      <w:r>
        <w:br/>
        <w:t xml:space="preserve">ist sein </w:t>
      </w:r>
      <w:proofErr w:type="spellStart"/>
      <w:r>
        <w:t>gewalt</w:t>
      </w:r>
      <w:proofErr w:type="spellEnd"/>
      <w:r>
        <w:t xml:space="preserve"> </w:t>
      </w:r>
      <w:proofErr w:type="spellStart"/>
      <w:r>
        <w:t>auß</w:t>
      </w:r>
      <w:proofErr w:type="spellEnd"/>
      <w:r>
        <w:t xml:space="preserve"> dringen.</w:t>
      </w:r>
    </w:p>
    <w:p w14:paraId="4D85F73F" w14:textId="77777777" w:rsidR="009E19C1" w:rsidRDefault="009E19C1" w:rsidP="009E19C1">
      <w:pPr>
        <w:pStyle w:val="StandardWeb"/>
      </w:pPr>
      <w:proofErr w:type="spellStart"/>
      <w:r>
        <w:t>Got</w:t>
      </w:r>
      <w:proofErr w:type="spellEnd"/>
      <w:r>
        <w:t xml:space="preserve"> ist </w:t>
      </w:r>
      <w:proofErr w:type="spellStart"/>
      <w:r>
        <w:t>nit</w:t>
      </w:r>
      <w:proofErr w:type="spellEnd"/>
      <w:r>
        <w:t xml:space="preserve"> </w:t>
      </w:r>
      <w:proofErr w:type="spellStart"/>
      <w:r>
        <w:t>blaw</w:t>
      </w:r>
      <w:proofErr w:type="spellEnd"/>
      <w:r>
        <w:t xml:space="preserve">, </w:t>
      </w:r>
      <w:proofErr w:type="spellStart"/>
      <w:r>
        <w:t>nit</w:t>
      </w:r>
      <w:proofErr w:type="spellEnd"/>
      <w:r>
        <w:t xml:space="preserve"> grien noch </w:t>
      </w:r>
      <w:proofErr w:type="spellStart"/>
      <w:r>
        <w:t>graw</w:t>
      </w:r>
      <w:proofErr w:type="spellEnd"/>
      <w:r>
        <w:t>;</w:t>
      </w:r>
      <w:r>
        <w:br/>
      </w:r>
      <w:proofErr w:type="spellStart"/>
      <w:r>
        <w:t>vnglück</w:t>
      </w:r>
      <w:proofErr w:type="spellEnd"/>
      <w:r>
        <w:t xml:space="preserve"> in </w:t>
      </w:r>
      <w:proofErr w:type="spellStart"/>
      <w:r>
        <w:t>nit</w:t>
      </w:r>
      <w:proofErr w:type="spellEnd"/>
      <w:r>
        <w:t xml:space="preserve"> betriebet,</w:t>
      </w:r>
      <w:r>
        <w:br/>
        <w:t xml:space="preserve">Nit laut noch still, wenig noch </w:t>
      </w:r>
      <w:proofErr w:type="spellStart"/>
      <w:r>
        <w:t>vil</w:t>
      </w:r>
      <w:proofErr w:type="spellEnd"/>
      <w:r>
        <w:t>,</w:t>
      </w:r>
      <w:r>
        <w:br/>
        <w:t>on müde er sich übet:</w:t>
      </w:r>
      <w:r>
        <w:br/>
        <w:t xml:space="preserve">Wie </w:t>
      </w:r>
      <w:proofErr w:type="spellStart"/>
      <w:r>
        <w:t>zaig</w:t>
      </w:r>
      <w:proofErr w:type="spellEnd"/>
      <w:r>
        <w:t xml:space="preserve"> ich in menschlichem sin?</w:t>
      </w:r>
      <w:r>
        <w:br/>
        <w:t>niemand mag in erkennen,</w:t>
      </w:r>
      <w:r>
        <w:br/>
        <w:t xml:space="preserve">sein </w:t>
      </w:r>
      <w:proofErr w:type="spellStart"/>
      <w:r>
        <w:t>namen</w:t>
      </w:r>
      <w:proofErr w:type="spellEnd"/>
      <w:r>
        <w:t xml:space="preserve"> auch </w:t>
      </w:r>
      <w:proofErr w:type="spellStart"/>
      <w:r>
        <w:t>nit</w:t>
      </w:r>
      <w:proofErr w:type="spellEnd"/>
      <w:r>
        <w:t xml:space="preserve"> nennen;</w:t>
      </w:r>
      <w:r>
        <w:br/>
      </w:r>
      <w:proofErr w:type="spellStart"/>
      <w:r>
        <w:t>Vnd</w:t>
      </w:r>
      <w:proofErr w:type="spellEnd"/>
      <w:r>
        <w:t xml:space="preserve"> auch dabey aller </w:t>
      </w:r>
      <w:proofErr w:type="spellStart"/>
      <w:r>
        <w:t>taylung</w:t>
      </w:r>
      <w:proofErr w:type="spellEnd"/>
      <w:r>
        <w:t xml:space="preserve"> frey,</w:t>
      </w:r>
      <w:r>
        <w:br/>
      </w:r>
      <w:proofErr w:type="spellStart"/>
      <w:r>
        <w:t>nitt</w:t>
      </w:r>
      <w:proofErr w:type="spellEnd"/>
      <w:r>
        <w:t xml:space="preserve"> </w:t>
      </w:r>
      <w:proofErr w:type="spellStart"/>
      <w:r>
        <w:t>zwen</w:t>
      </w:r>
      <w:proofErr w:type="spellEnd"/>
      <w:r>
        <w:t xml:space="preserve"> noch drey, noch was er sey,</w:t>
      </w:r>
      <w:r>
        <w:br/>
        <w:t xml:space="preserve">das mag </w:t>
      </w:r>
      <w:proofErr w:type="spellStart"/>
      <w:r>
        <w:t>kain</w:t>
      </w:r>
      <w:proofErr w:type="spellEnd"/>
      <w:r>
        <w:t xml:space="preserve"> </w:t>
      </w:r>
      <w:proofErr w:type="spellStart"/>
      <w:r>
        <w:t>zung</w:t>
      </w:r>
      <w:proofErr w:type="spellEnd"/>
      <w:r>
        <w:t xml:space="preserve"> </w:t>
      </w:r>
      <w:proofErr w:type="spellStart"/>
      <w:r>
        <w:t>außsprechen</w:t>
      </w:r>
      <w:proofErr w:type="spellEnd"/>
      <w:r>
        <w:t>:</w:t>
      </w:r>
      <w:r>
        <w:br/>
        <w:t xml:space="preserve">wer </w:t>
      </w:r>
      <w:proofErr w:type="spellStart"/>
      <w:r>
        <w:t>pricht</w:t>
      </w:r>
      <w:proofErr w:type="spellEnd"/>
      <w:r>
        <w:t xml:space="preserve"> sein gebot, sag ich on </w:t>
      </w:r>
      <w:proofErr w:type="spellStart"/>
      <w:r>
        <w:t>spot</w:t>
      </w:r>
      <w:proofErr w:type="spellEnd"/>
      <w:r>
        <w:t>,</w:t>
      </w:r>
      <w:r>
        <w:br/>
        <w:t xml:space="preserve">an dem </w:t>
      </w:r>
      <w:proofErr w:type="spellStart"/>
      <w:r>
        <w:t>wirt</w:t>
      </w:r>
      <w:proofErr w:type="spellEnd"/>
      <w:r>
        <w:t xml:space="preserve"> sich </w:t>
      </w:r>
      <w:proofErr w:type="spellStart"/>
      <w:r>
        <w:t>got</w:t>
      </w:r>
      <w:proofErr w:type="spellEnd"/>
      <w:r>
        <w:t xml:space="preserve"> rechen!</w:t>
      </w:r>
    </w:p>
    <w:p w14:paraId="276B0667" w14:textId="77777777" w:rsidR="009E19C1" w:rsidRDefault="009E19C1" w:rsidP="009E19C1">
      <w:pPr>
        <w:pStyle w:val="StandardWeb"/>
      </w:pPr>
      <w:r>
        <w:t xml:space="preserve">Noch ist </w:t>
      </w:r>
      <w:proofErr w:type="spellStart"/>
      <w:r>
        <w:t>berait</w:t>
      </w:r>
      <w:proofErr w:type="spellEnd"/>
      <w:r>
        <w:t xml:space="preserve"> </w:t>
      </w:r>
      <w:proofErr w:type="spellStart"/>
      <w:r>
        <w:t>götlich</w:t>
      </w:r>
      <w:proofErr w:type="spellEnd"/>
      <w:r>
        <w:t xml:space="preserve"> </w:t>
      </w:r>
      <w:proofErr w:type="spellStart"/>
      <w:r>
        <w:t>driualttigkait</w:t>
      </w:r>
      <w:proofErr w:type="spellEnd"/>
      <w:r>
        <w:t>,</w:t>
      </w:r>
      <w:r>
        <w:br/>
      </w:r>
      <w:proofErr w:type="spellStart"/>
      <w:r>
        <w:t>vnd</w:t>
      </w:r>
      <w:proofErr w:type="spellEnd"/>
      <w:r>
        <w:t xml:space="preserve"> ist doch nun </w:t>
      </w:r>
      <w:proofErr w:type="spellStart"/>
      <w:r>
        <w:t>ain</w:t>
      </w:r>
      <w:proofErr w:type="spellEnd"/>
      <w:r>
        <w:t xml:space="preserve"> wesen.</w:t>
      </w:r>
      <w:r>
        <w:br/>
        <w:t xml:space="preserve">Hie laß </w:t>
      </w:r>
      <w:proofErr w:type="spellStart"/>
      <w:r>
        <w:t>ichs</w:t>
      </w:r>
      <w:proofErr w:type="spellEnd"/>
      <w:r>
        <w:t xml:space="preserve"> </w:t>
      </w:r>
      <w:proofErr w:type="spellStart"/>
      <w:r>
        <w:t>ston</w:t>
      </w:r>
      <w:proofErr w:type="spellEnd"/>
      <w:r>
        <w:t xml:space="preserve">, </w:t>
      </w:r>
      <w:proofErr w:type="spellStart"/>
      <w:r>
        <w:t>nit</w:t>
      </w:r>
      <w:proofErr w:type="spellEnd"/>
      <w:r>
        <w:t xml:space="preserve"> </w:t>
      </w:r>
      <w:proofErr w:type="spellStart"/>
      <w:r>
        <w:t>weytter</w:t>
      </w:r>
      <w:proofErr w:type="spellEnd"/>
      <w:r>
        <w:t xml:space="preserve"> zu </w:t>
      </w:r>
      <w:proofErr w:type="spellStart"/>
      <w:r>
        <w:t>gon</w:t>
      </w:r>
      <w:proofErr w:type="spellEnd"/>
      <w:r>
        <w:t>,</w:t>
      </w:r>
      <w:r>
        <w:br/>
        <w:t xml:space="preserve">also hab ich </w:t>
      </w:r>
      <w:proofErr w:type="spellStart"/>
      <w:r>
        <w:t>geleßen</w:t>
      </w:r>
      <w:proofErr w:type="spellEnd"/>
      <w:r>
        <w:t>:</w:t>
      </w:r>
      <w:r>
        <w:br/>
        <w:t xml:space="preserve">Es wer </w:t>
      </w:r>
      <w:proofErr w:type="spellStart"/>
      <w:r>
        <w:t>vmb</w:t>
      </w:r>
      <w:proofErr w:type="spellEnd"/>
      <w:r>
        <w:t xml:space="preserve"> </w:t>
      </w:r>
      <w:proofErr w:type="spellStart"/>
      <w:r>
        <w:t>sunst</w:t>
      </w:r>
      <w:proofErr w:type="spellEnd"/>
      <w:r>
        <w:t xml:space="preserve">, das ich </w:t>
      </w:r>
      <w:proofErr w:type="spellStart"/>
      <w:r>
        <w:t>mitkunst</w:t>
      </w:r>
      <w:proofErr w:type="spellEnd"/>
      <w:r>
        <w:br/>
      </w:r>
      <w:proofErr w:type="spellStart"/>
      <w:r>
        <w:t>solich</w:t>
      </w:r>
      <w:proofErr w:type="spellEnd"/>
      <w:r>
        <w:t xml:space="preserve"> </w:t>
      </w:r>
      <w:proofErr w:type="spellStart"/>
      <w:r>
        <w:t>sach</w:t>
      </w:r>
      <w:proofErr w:type="spellEnd"/>
      <w:r>
        <w:t xml:space="preserve"> </w:t>
      </w:r>
      <w:proofErr w:type="spellStart"/>
      <w:r>
        <w:t>wölt</w:t>
      </w:r>
      <w:proofErr w:type="spellEnd"/>
      <w:r>
        <w:t xml:space="preserve"> </w:t>
      </w:r>
      <w:proofErr w:type="spellStart"/>
      <w:r>
        <w:t>auß</w:t>
      </w:r>
      <w:proofErr w:type="spellEnd"/>
      <w:r>
        <w:t xml:space="preserve"> </w:t>
      </w:r>
      <w:proofErr w:type="spellStart"/>
      <w:r>
        <w:t>grinden</w:t>
      </w:r>
      <w:proofErr w:type="spellEnd"/>
      <w:r>
        <w:t>,</w:t>
      </w:r>
      <w:r>
        <w:br/>
        <w:t xml:space="preserve">das </w:t>
      </w:r>
      <w:proofErr w:type="spellStart"/>
      <w:r>
        <w:t>kain</w:t>
      </w:r>
      <w:proofErr w:type="spellEnd"/>
      <w:r>
        <w:t xml:space="preserve"> </w:t>
      </w:r>
      <w:proofErr w:type="spellStart"/>
      <w:r>
        <w:t>mensch</w:t>
      </w:r>
      <w:proofErr w:type="spellEnd"/>
      <w:r>
        <w:t xml:space="preserve"> </w:t>
      </w:r>
      <w:proofErr w:type="spellStart"/>
      <w:r>
        <w:t>ye</w:t>
      </w:r>
      <w:proofErr w:type="spellEnd"/>
      <w:r>
        <w:t xml:space="preserve"> </w:t>
      </w:r>
      <w:proofErr w:type="spellStart"/>
      <w:r>
        <w:t>mocht</w:t>
      </w:r>
      <w:proofErr w:type="spellEnd"/>
      <w:r>
        <w:t xml:space="preserve"> finden;</w:t>
      </w:r>
      <w:r>
        <w:br/>
        <w:t xml:space="preserve">Kain </w:t>
      </w:r>
      <w:proofErr w:type="spellStart"/>
      <w:r>
        <w:t>weyß</w:t>
      </w:r>
      <w:proofErr w:type="spellEnd"/>
      <w:r>
        <w:t xml:space="preserve"> noch </w:t>
      </w:r>
      <w:proofErr w:type="spellStart"/>
      <w:r>
        <w:t>gstalt</w:t>
      </w:r>
      <w:proofErr w:type="spellEnd"/>
      <w:r>
        <w:t xml:space="preserve"> ward nie gemalt,</w:t>
      </w:r>
      <w:r>
        <w:br/>
        <w:t xml:space="preserve">wie </w:t>
      </w:r>
      <w:proofErr w:type="spellStart"/>
      <w:r>
        <w:t>got</w:t>
      </w:r>
      <w:proofErr w:type="spellEnd"/>
      <w:r>
        <w:t xml:space="preserve"> der her gestaltet wer,</w:t>
      </w:r>
      <w:r>
        <w:br/>
      </w:r>
      <w:proofErr w:type="spellStart"/>
      <w:r>
        <w:t>kain</w:t>
      </w:r>
      <w:proofErr w:type="spellEnd"/>
      <w:r>
        <w:t xml:space="preserve"> </w:t>
      </w:r>
      <w:proofErr w:type="spellStart"/>
      <w:r>
        <w:t>farb</w:t>
      </w:r>
      <w:proofErr w:type="spellEnd"/>
      <w:r>
        <w:t xml:space="preserve"> mag ihn </w:t>
      </w:r>
      <w:proofErr w:type="spellStart"/>
      <w:r>
        <w:t>auß</w:t>
      </w:r>
      <w:proofErr w:type="spellEnd"/>
      <w:r>
        <w:t xml:space="preserve"> </w:t>
      </w:r>
      <w:proofErr w:type="spellStart"/>
      <w:r>
        <w:t>weysen</w:t>
      </w:r>
      <w:proofErr w:type="spellEnd"/>
      <w:r>
        <w:t>;</w:t>
      </w:r>
      <w:r>
        <w:br/>
      </w:r>
      <w:proofErr w:type="spellStart"/>
      <w:r>
        <w:t>kain</w:t>
      </w:r>
      <w:proofErr w:type="spellEnd"/>
      <w:r>
        <w:t xml:space="preserve"> </w:t>
      </w:r>
      <w:proofErr w:type="spellStart"/>
      <w:r>
        <w:t>holtz</w:t>
      </w:r>
      <w:proofErr w:type="spellEnd"/>
      <w:r>
        <w:t xml:space="preserve"> noch </w:t>
      </w:r>
      <w:proofErr w:type="spellStart"/>
      <w:r>
        <w:t>stain</w:t>
      </w:r>
      <w:proofErr w:type="spellEnd"/>
      <w:r>
        <w:t xml:space="preserve">, noch </w:t>
      </w:r>
      <w:proofErr w:type="spellStart"/>
      <w:r>
        <w:t>laim</w:t>
      </w:r>
      <w:proofErr w:type="spellEnd"/>
      <w:r>
        <w:t xml:space="preserve"> noch </w:t>
      </w:r>
      <w:proofErr w:type="spellStart"/>
      <w:r>
        <w:t>bain</w:t>
      </w:r>
      <w:proofErr w:type="spellEnd"/>
      <w:r>
        <w:t>,</w:t>
      </w:r>
      <w:r>
        <w:br/>
      </w:r>
      <w:proofErr w:type="spellStart"/>
      <w:r>
        <w:t>gold</w:t>
      </w:r>
      <w:proofErr w:type="spellEnd"/>
      <w:r>
        <w:t xml:space="preserve">, </w:t>
      </w:r>
      <w:proofErr w:type="spellStart"/>
      <w:r>
        <w:t>silber</w:t>
      </w:r>
      <w:proofErr w:type="spellEnd"/>
      <w:r>
        <w:t xml:space="preserve">, noch </w:t>
      </w:r>
      <w:proofErr w:type="spellStart"/>
      <w:r>
        <w:t>kain</w:t>
      </w:r>
      <w:proofErr w:type="spellEnd"/>
      <w:r>
        <w:t xml:space="preserve"> </w:t>
      </w:r>
      <w:proofErr w:type="spellStart"/>
      <w:r>
        <w:t>eyßen</w:t>
      </w:r>
      <w:proofErr w:type="spellEnd"/>
      <w:r>
        <w:t>.</w:t>
      </w:r>
    </w:p>
    <w:p w14:paraId="4FE16114" w14:textId="77777777" w:rsidR="009E19C1" w:rsidRDefault="009E19C1" w:rsidP="009E19C1">
      <w:pPr>
        <w:pStyle w:val="StandardWeb"/>
      </w:pPr>
      <w:proofErr w:type="spellStart"/>
      <w:r>
        <w:t>Got</w:t>
      </w:r>
      <w:proofErr w:type="spellEnd"/>
      <w:r>
        <w:t xml:space="preserve"> </w:t>
      </w:r>
      <w:proofErr w:type="spellStart"/>
      <w:r>
        <w:t>vngenant</w:t>
      </w:r>
      <w:proofErr w:type="spellEnd"/>
      <w:r>
        <w:t xml:space="preserve">, auch </w:t>
      </w:r>
      <w:proofErr w:type="spellStart"/>
      <w:r>
        <w:t>vnbekant</w:t>
      </w:r>
      <w:proofErr w:type="spellEnd"/>
      <w:r>
        <w:br/>
        <w:t xml:space="preserve">allen geschöpften </w:t>
      </w:r>
      <w:proofErr w:type="spellStart"/>
      <w:r>
        <w:t>iste</w:t>
      </w:r>
      <w:proofErr w:type="spellEnd"/>
      <w:r>
        <w:t>:</w:t>
      </w:r>
      <w:r>
        <w:br/>
        <w:t xml:space="preserve">Sollt mein </w:t>
      </w:r>
      <w:proofErr w:type="spellStart"/>
      <w:r>
        <w:t>verstan</w:t>
      </w:r>
      <w:proofErr w:type="spellEnd"/>
      <w:r>
        <w:t xml:space="preserve"> </w:t>
      </w:r>
      <w:proofErr w:type="spellStart"/>
      <w:r>
        <w:t>got</w:t>
      </w:r>
      <w:proofErr w:type="spellEnd"/>
      <w:r>
        <w:t xml:space="preserve"> dar </w:t>
      </w:r>
      <w:proofErr w:type="spellStart"/>
      <w:r>
        <w:t>vmb</w:t>
      </w:r>
      <w:proofErr w:type="spellEnd"/>
      <w:r>
        <w:t xml:space="preserve"> </w:t>
      </w:r>
      <w:proofErr w:type="spellStart"/>
      <w:r>
        <w:t>lan</w:t>
      </w:r>
      <w:proofErr w:type="spellEnd"/>
      <w:r>
        <w:t>?</w:t>
      </w:r>
      <w:r>
        <w:br/>
        <w:t xml:space="preserve">das wer </w:t>
      </w:r>
      <w:proofErr w:type="spellStart"/>
      <w:r>
        <w:t>ain</w:t>
      </w:r>
      <w:proofErr w:type="spellEnd"/>
      <w:r>
        <w:t xml:space="preserve"> arger liste;</w:t>
      </w:r>
      <w:r>
        <w:br/>
        <w:t xml:space="preserve">Ich wer auch </w:t>
      </w:r>
      <w:proofErr w:type="spellStart"/>
      <w:r>
        <w:t>tab</w:t>
      </w:r>
      <w:proofErr w:type="spellEnd"/>
      <w:r>
        <w:t xml:space="preserve">, dann rechter </w:t>
      </w:r>
      <w:proofErr w:type="spellStart"/>
      <w:r>
        <w:t>gelab</w:t>
      </w:r>
      <w:proofErr w:type="spellEnd"/>
      <w:r>
        <w:br/>
        <w:t xml:space="preserve">sagt von macht, </w:t>
      </w:r>
      <w:proofErr w:type="spellStart"/>
      <w:r>
        <w:t>weyßhayt</w:t>
      </w:r>
      <w:proofErr w:type="spellEnd"/>
      <w:r>
        <w:t xml:space="preserve">, </w:t>
      </w:r>
      <w:proofErr w:type="spellStart"/>
      <w:r>
        <w:t>güte</w:t>
      </w:r>
      <w:proofErr w:type="spellEnd"/>
      <w:r>
        <w:br/>
      </w:r>
      <w:proofErr w:type="spellStart"/>
      <w:r>
        <w:t>vnd</w:t>
      </w:r>
      <w:proofErr w:type="spellEnd"/>
      <w:r>
        <w:t xml:space="preserve"> wie </w:t>
      </w:r>
      <w:proofErr w:type="spellStart"/>
      <w:r>
        <w:t>vns</w:t>
      </w:r>
      <w:proofErr w:type="spellEnd"/>
      <w:r>
        <w:t xml:space="preserve"> </w:t>
      </w:r>
      <w:proofErr w:type="spellStart"/>
      <w:r>
        <w:t>gott</w:t>
      </w:r>
      <w:proofErr w:type="spellEnd"/>
      <w:r>
        <w:t xml:space="preserve"> behüte,</w:t>
      </w:r>
      <w:r>
        <w:br/>
        <w:t xml:space="preserve">Auch seiner </w:t>
      </w:r>
      <w:proofErr w:type="spellStart"/>
      <w:r>
        <w:t>milt</w:t>
      </w:r>
      <w:proofErr w:type="spellEnd"/>
      <w:r>
        <w:t xml:space="preserve"> </w:t>
      </w:r>
      <w:proofErr w:type="spellStart"/>
      <w:r>
        <w:t>niemandt</w:t>
      </w:r>
      <w:proofErr w:type="spellEnd"/>
      <w:r>
        <w:t xml:space="preserve"> </w:t>
      </w:r>
      <w:proofErr w:type="spellStart"/>
      <w:r>
        <w:t>engilt</w:t>
      </w:r>
      <w:proofErr w:type="spellEnd"/>
      <w:r>
        <w:t>:</w:t>
      </w:r>
      <w:r>
        <w:br/>
      </w:r>
      <w:proofErr w:type="spellStart"/>
      <w:r>
        <w:t>gieng</w:t>
      </w:r>
      <w:proofErr w:type="spellEnd"/>
      <w:r>
        <w:t xml:space="preserve"> ich das irr, was </w:t>
      </w:r>
      <w:proofErr w:type="spellStart"/>
      <w:r>
        <w:t>solte</w:t>
      </w:r>
      <w:proofErr w:type="spellEnd"/>
      <w:r>
        <w:t xml:space="preserve"> mir</w:t>
      </w:r>
      <w:r>
        <w:br/>
        <w:t xml:space="preserve">mein </w:t>
      </w:r>
      <w:proofErr w:type="spellStart"/>
      <w:r>
        <w:t>speher</w:t>
      </w:r>
      <w:proofErr w:type="spellEnd"/>
      <w:r>
        <w:t xml:space="preserve"> </w:t>
      </w:r>
      <w:proofErr w:type="spellStart"/>
      <w:r>
        <w:t>list</w:t>
      </w:r>
      <w:proofErr w:type="spellEnd"/>
      <w:r>
        <w:t xml:space="preserve"> zu </w:t>
      </w:r>
      <w:proofErr w:type="spellStart"/>
      <w:r>
        <w:t>prauchen</w:t>
      </w:r>
      <w:proofErr w:type="spellEnd"/>
      <w:r>
        <w:t>?</w:t>
      </w:r>
      <w:r>
        <w:br/>
      </w:r>
      <w:proofErr w:type="spellStart"/>
      <w:r>
        <w:t>darumb</w:t>
      </w:r>
      <w:proofErr w:type="spellEnd"/>
      <w:r>
        <w:t xml:space="preserve"> all die </w:t>
      </w:r>
      <w:proofErr w:type="spellStart"/>
      <w:r>
        <w:t>vns</w:t>
      </w:r>
      <w:proofErr w:type="spellEnd"/>
      <w:r>
        <w:t xml:space="preserve"> </w:t>
      </w:r>
      <w:proofErr w:type="spellStart"/>
      <w:r>
        <w:t>irrent</w:t>
      </w:r>
      <w:proofErr w:type="spellEnd"/>
      <w:r>
        <w:t xml:space="preserve"> hie,</w:t>
      </w:r>
      <w:r>
        <w:br/>
      </w:r>
      <w:proofErr w:type="spellStart"/>
      <w:r>
        <w:t>müßent</w:t>
      </w:r>
      <w:proofErr w:type="spellEnd"/>
      <w:r>
        <w:t xml:space="preserve"> in </w:t>
      </w:r>
      <w:proofErr w:type="spellStart"/>
      <w:r>
        <w:t>kunsten</w:t>
      </w:r>
      <w:proofErr w:type="spellEnd"/>
      <w:r>
        <w:t xml:space="preserve"> </w:t>
      </w:r>
      <w:proofErr w:type="spellStart"/>
      <w:r>
        <w:t>strauchen</w:t>
      </w:r>
      <w:proofErr w:type="spellEnd"/>
      <w:r>
        <w:t>.</w:t>
      </w:r>
    </w:p>
    <w:p w14:paraId="145616EF" w14:textId="77777777" w:rsidR="009E19C1" w:rsidRDefault="009E19C1" w:rsidP="009E19C1">
      <w:pPr>
        <w:pStyle w:val="StandardWeb"/>
      </w:pPr>
      <w:proofErr w:type="spellStart"/>
      <w:r>
        <w:t>Got</w:t>
      </w:r>
      <w:proofErr w:type="spellEnd"/>
      <w:r>
        <w:t xml:space="preserve"> klarer schein, hie laß </w:t>
      </w:r>
      <w:proofErr w:type="spellStart"/>
      <w:r>
        <w:t>ichs</w:t>
      </w:r>
      <w:proofErr w:type="spellEnd"/>
      <w:r>
        <w:t xml:space="preserve"> sein,</w:t>
      </w:r>
      <w:r>
        <w:br/>
        <w:t xml:space="preserve">dein </w:t>
      </w:r>
      <w:proofErr w:type="spellStart"/>
      <w:r>
        <w:t>gothayt</w:t>
      </w:r>
      <w:proofErr w:type="spellEnd"/>
      <w:r>
        <w:t xml:space="preserve"> </w:t>
      </w:r>
      <w:proofErr w:type="spellStart"/>
      <w:r>
        <w:t>vnberüret</w:t>
      </w:r>
      <w:proofErr w:type="spellEnd"/>
      <w:r>
        <w:t>:</w:t>
      </w:r>
      <w:r>
        <w:br/>
        <w:t xml:space="preserve">Ker mein </w:t>
      </w:r>
      <w:proofErr w:type="spellStart"/>
      <w:r>
        <w:t>begir</w:t>
      </w:r>
      <w:proofErr w:type="spellEnd"/>
      <w:r>
        <w:t xml:space="preserve"> </w:t>
      </w:r>
      <w:proofErr w:type="spellStart"/>
      <w:r>
        <w:t>allain</w:t>
      </w:r>
      <w:proofErr w:type="spellEnd"/>
      <w:r>
        <w:t xml:space="preserve"> zu dir,</w:t>
      </w:r>
      <w:r>
        <w:br/>
        <w:t xml:space="preserve">als </w:t>
      </w:r>
      <w:proofErr w:type="spellStart"/>
      <w:r>
        <w:t>künig</w:t>
      </w:r>
      <w:proofErr w:type="spellEnd"/>
      <w:r>
        <w:t xml:space="preserve"> </w:t>
      </w:r>
      <w:proofErr w:type="spellStart"/>
      <w:r>
        <w:t>dauid</w:t>
      </w:r>
      <w:proofErr w:type="spellEnd"/>
      <w:r>
        <w:t xml:space="preserve"> probieret.</w:t>
      </w:r>
      <w:r>
        <w:br/>
        <w:t xml:space="preserve">Der spricht </w:t>
      </w:r>
      <w:proofErr w:type="spellStart"/>
      <w:r>
        <w:t>vns</w:t>
      </w:r>
      <w:proofErr w:type="spellEnd"/>
      <w:r>
        <w:t xml:space="preserve"> zu, das </w:t>
      </w:r>
      <w:proofErr w:type="spellStart"/>
      <w:r>
        <w:t>ware</w:t>
      </w:r>
      <w:proofErr w:type="spellEnd"/>
      <w:r>
        <w:t xml:space="preserve"> </w:t>
      </w:r>
      <w:proofErr w:type="spellStart"/>
      <w:r>
        <w:t>ru</w:t>
      </w:r>
      <w:proofErr w:type="spellEnd"/>
      <w:r>
        <w:br/>
      </w:r>
      <w:proofErr w:type="spellStart"/>
      <w:r>
        <w:t>alain</w:t>
      </w:r>
      <w:proofErr w:type="spellEnd"/>
      <w:r>
        <w:t xml:space="preserve"> in </w:t>
      </w:r>
      <w:proofErr w:type="spellStart"/>
      <w:r>
        <w:t>got</w:t>
      </w:r>
      <w:proofErr w:type="spellEnd"/>
      <w:r>
        <w:t xml:space="preserve"> werd funden</w:t>
      </w:r>
      <w:r>
        <w:br/>
        <w:t xml:space="preserve">nach diesem </w:t>
      </w:r>
      <w:proofErr w:type="spellStart"/>
      <w:r>
        <w:t>ellend</w:t>
      </w:r>
      <w:proofErr w:type="spellEnd"/>
      <w:r>
        <w:t xml:space="preserve"> zu stunden;</w:t>
      </w:r>
      <w:r>
        <w:br/>
        <w:t xml:space="preserve">Er </w:t>
      </w:r>
      <w:proofErr w:type="spellStart"/>
      <w:r>
        <w:t>zayget</w:t>
      </w:r>
      <w:proofErr w:type="spellEnd"/>
      <w:r>
        <w:t>, das der recht weg was,</w:t>
      </w:r>
      <w:r>
        <w:br/>
        <w:t xml:space="preserve">das wir on schuld, in der </w:t>
      </w:r>
      <w:proofErr w:type="spellStart"/>
      <w:r>
        <w:t>geduldt</w:t>
      </w:r>
      <w:proofErr w:type="spellEnd"/>
      <w:r>
        <w:t>,</w:t>
      </w:r>
      <w:r>
        <w:br/>
      </w:r>
      <w:proofErr w:type="spellStart"/>
      <w:r>
        <w:t>vnser</w:t>
      </w:r>
      <w:proofErr w:type="spellEnd"/>
      <w:r>
        <w:t xml:space="preserve"> </w:t>
      </w:r>
      <w:proofErr w:type="spellStart"/>
      <w:r>
        <w:t>sel</w:t>
      </w:r>
      <w:proofErr w:type="spellEnd"/>
      <w:r>
        <w:t xml:space="preserve"> hie besitzen:</w:t>
      </w:r>
      <w:r>
        <w:br/>
        <w:t xml:space="preserve">was </w:t>
      </w:r>
      <w:proofErr w:type="spellStart"/>
      <w:r>
        <w:t>hilfft</w:t>
      </w:r>
      <w:proofErr w:type="spellEnd"/>
      <w:r>
        <w:t xml:space="preserve">, das </w:t>
      </w:r>
      <w:proofErr w:type="spellStart"/>
      <w:r>
        <w:t>sunst</w:t>
      </w:r>
      <w:proofErr w:type="spellEnd"/>
      <w:r>
        <w:t xml:space="preserve"> wir on die </w:t>
      </w:r>
      <w:proofErr w:type="spellStart"/>
      <w:r>
        <w:t>kunst</w:t>
      </w:r>
      <w:proofErr w:type="spellEnd"/>
      <w:r>
        <w:br/>
      </w:r>
      <w:proofErr w:type="spellStart"/>
      <w:r>
        <w:t>vnser</w:t>
      </w:r>
      <w:proofErr w:type="spellEnd"/>
      <w:r>
        <w:t xml:space="preserve"> </w:t>
      </w:r>
      <w:proofErr w:type="spellStart"/>
      <w:r>
        <w:t>vernunfft</w:t>
      </w:r>
      <w:proofErr w:type="spellEnd"/>
      <w:r>
        <w:t xml:space="preserve"> </w:t>
      </w:r>
      <w:proofErr w:type="spellStart"/>
      <w:r>
        <w:t>ser</w:t>
      </w:r>
      <w:proofErr w:type="spellEnd"/>
      <w:r>
        <w:t xml:space="preserve"> spitzen?</w:t>
      </w:r>
    </w:p>
    <w:p w14:paraId="45BA7A0F" w14:textId="77777777" w:rsidR="009E19C1" w:rsidRDefault="009E19C1" w:rsidP="009E19C1">
      <w:pPr>
        <w:pStyle w:val="StandardWeb"/>
      </w:pPr>
      <w:r>
        <w:t xml:space="preserve">Her </w:t>
      </w:r>
      <w:proofErr w:type="spellStart"/>
      <w:r>
        <w:t>got</w:t>
      </w:r>
      <w:proofErr w:type="spellEnd"/>
      <w:r>
        <w:t xml:space="preserve">, ich </w:t>
      </w:r>
      <w:proofErr w:type="spellStart"/>
      <w:r>
        <w:t>pit</w:t>
      </w:r>
      <w:proofErr w:type="spellEnd"/>
      <w:r>
        <w:t xml:space="preserve">, verlaß mich </w:t>
      </w:r>
      <w:proofErr w:type="spellStart"/>
      <w:r>
        <w:t>nit</w:t>
      </w:r>
      <w:proofErr w:type="spellEnd"/>
      <w:r>
        <w:t>,</w:t>
      </w:r>
      <w:r>
        <w:br/>
        <w:t xml:space="preserve">laß mich dein </w:t>
      </w:r>
      <w:proofErr w:type="spellStart"/>
      <w:r>
        <w:t>diener</w:t>
      </w:r>
      <w:proofErr w:type="spellEnd"/>
      <w:r>
        <w:t xml:space="preserve"> </w:t>
      </w:r>
      <w:proofErr w:type="spellStart"/>
      <w:r>
        <w:t>bleyben</w:t>
      </w:r>
      <w:proofErr w:type="spellEnd"/>
      <w:r>
        <w:t>!</w:t>
      </w:r>
      <w:r>
        <w:br/>
      </w:r>
      <w:proofErr w:type="spellStart"/>
      <w:r>
        <w:t>Allain</w:t>
      </w:r>
      <w:proofErr w:type="spellEnd"/>
      <w:r>
        <w:t xml:space="preserve"> in dich bin hoffen ich,</w:t>
      </w:r>
      <w:r>
        <w:br/>
        <w:t xml:space="preserve">dein </w:t>
      </w:r>
      <w:proofErr w:type="spellStart"/>
      <w:r>
        <w:t>hilff</w:t>
      </w:r>
      <w:proofErr w:type="spellEnd"/>
      <w:r>
        <w:t xml:space="preserve"> von mir </w:t>
      </w:r>
      <w:proofErr w:type="spellStart"/>
      <w:r>
        <w:t>nit</w:t>
      </w:r>
      <w:proofErr w:type="spellEnd"/>
      <w:r>
        <w:t xml:space="preserve"> scheide!</w:t>
      </w:r>
      <w:r>
        <w:br/>
        <w:t xml:space="preserve">Dan </w:t>
      </w:r>
      <w:proofErr w:type="spellStart"/>
      <w:r>
        <w:t>kain</w:t>
      </w:r>
      <w:proofErr w:type="spellEnd"/>
      <w:r>
        <w:t xml:space="preserve"> </w:t>
      </w:r>
      <w:proofErr w:type="spellStart"/>
      <w:r>
        <w:t>trost</w:t>
      </w:r>
      <w:proofErr w:type="spellEnd"/>
      <w:r>
        <w:t xml:space="preserve"> ist, </w:t>
      </w:r>
      <w:proofErr w:type="spellStart"/>
      <w:r>
        <w:t>wa</w:t>
      </w:r>
      <w:proofErr w:type="spellEnd"/>
      <w:r>
        <w:t xml:space="preserve"> dein </w:t>
      </w:r>
      <w:proofErr w:type="spellStart"/>
      <w:r>
        <w:t>hilff</w:t>
      </w:r>
      <w:proofErr w:type="spellEnd"/>
      <w:r>
        <w:t xml:space="preserve"> </w:t>
      </w:r>
      <w:proofErr w:type="spellStart"/>
      <w:r>
        <w:t>nit</w:t>
      </w:r>
      <w:proofErr w:type="spellEnd"/>
      <w:r>
        <w:t xml:space="preserve"> ist,</w:t>
      </w:r>
      <w:r>
        <w:br/>
        <w:t xml:space="preserve">in </w:t>
      </w:r>
      <w:proofErr w:type="spellStart"/>
      <w:r>
        <w:t>himel</w:t>
      </w:r>
      <w:proofErr w:type="spellEnd"/>
      <w:r>
        <w:t xml:space="preserve"> </w:t>
      </w:r>
      <w:proofErr w:type="spellStart"/>
      <w:r>
        <w:t>vnnd</w:t>
      </w:r>
      <w:proofErr w:type="spellEnd"/>
      <w:r>
        <w:t xml:space="preserve"> </w:t>
      </w:r>
      <w:proofErr w:type="spellStart"/>
      <w:r>
        <w:t>auff</w:t>
      </w:r>
      <w:proofErr w:type="spellEnd"/>
      <w:r>
        <w:t xml:space="preserve"> erden</w:t>
      </w:r>
      <w:r>
        <w:br/>
      </w:r>
      <w:proofErr w:type="spellStart"/>
      <w:r>
        <w:t>kain</w:t>
      </w:r>
      <w:proofErr w:type="spellEnd"/>
      <w:r>
        <w:t xml:space="preserve"> </w:t>
      </w:r>
      <w:proofErr w:type="spellStart"/>
      <w:r>
        <w:t>mensch</w:t>
      </w:r>
      <w:proofErr w:type="spellEnd"/>
      <w:r>
        <w:t xml:space="preserve"> </w:t>
      </w:r>
      <w:proofErr w:type="spellStart"/>
      <w:r>
        <w:t>salig</w:t>
      </w:r>
      <w:proofErr w:type="spellEnd"/>
      <w:r>
        <w:t xml:space="preserve"> mag werden.</w:t>
      </w:r>
      <w:r>
        <w:br/>
        <w:t xml:space="preserve">On dein </w:t>
      </w:r>
      <w:proofErr w:type="spellStart"/>
      <w:r>
        <w:t>gnad</w:t>
      </w:r>
      <w:proofErr w:type="spellEnd"/>
      <w:r>
        <w:t xml:space="preserve"> </w:t>
      </w:r>
      <w:proofErr w:type="spellStart"/>
      <w:r>
        <w:t>wirt</w:t>
      </w:r>
      <w:proofErr w:type="spellEnd"/>
      <w:r>
        <w:t xml:space="preserve"> </w:t>
      </w:r>
      <w:proofErr w:type="spellStart"/>
      <w:r>
        <w:t>kaines</w:t>
      </w:r>
      <w:proofErr w:type="spellEnd"/>
      <w:r>
        <w:t xml:space="preserve"> rath:</w:t>
      </w:r>
      <w:r>
        <w:br/>
        <w:t xml:space="preserve">so send </w:t>
      </w:r>
      <w:proofErr w:type="spellStart"/>
      <w:r>
        <w:t>vnns</w:t>
      </w:r>
      <w:proofErr w:type="spellEnd"/>
      <w:r>
        <w:t xml:space="preserve"> trat dein </w:t>
      </w:r>
      <w:proofErr w:type="spellStart"/>
      <w:r>
        <w:t>hilff</w:t>
      </w:r>
      <w:proofErr w:type="spellEnd"/>
      <w:r>
        <w:t xml:space="preserve"> </w:t>
      </w:r>
      <w:proofErr w:type="spellStart"/>
      <w:r>
        <w:t>vnd</w:t>
      </w:r>
      <w:proofErr w:type="spellEnd"/>
      <w:r>
        <w:t xml:space="preserve"> rat</w:t>
      </w:r>
      <w:r>
        <w:br/>
      </w:r>
      <w:proofErr w:type="spellStart"/>
      <w:r>
        <w:t>vnd</w:t>
      </w:r>
      <w:proofErr w:type="spellEnd"/>
      <w:r>
        <w:t xml:space="preserve"> laß </w:t>
      </w:r>
      <w:proofErr w:type="spellStart"/>
      <w:r>
        <w:t>vns</w:t>
      </w:r>
      <w:proofErr w:type="spellEnd"/>
      <w:r>
        <w:t xml:space="preserve"> </w:t>
      </w:r>
      <w:proofErr w:type="spellStart"/>
      <w:r>
        <w:t>nit</w:t>
      </w:r>
      <w:proofErr w:type="spellEnd"/>
      <w:r>
        <w:t xml:space="preserve"> verderben,</w:t>
      </w:r>
      <w:r>
        <w:br/>
        <w:t xml:space="preserve">in </w:t>
      </w:r>
      <w:proofErr w:type="spellStart"/>
      <w:r>
        <w:t>disem</w:t>
      </w:r>
      <w:proofErr w:type="spellEnd"/>
      <w:r>
        <w:t xml:space="preserve"> </w:t>
      </w:r>
      <w:proofErr w:type="spellStart"/>
      <w:r>
        <w:t>tal</w:t>
      </w:r>
      <w:proofErr w:type="spellEnd"/>
      <w:r>
        <w:t xml:space="preserve"> leid wir groß </w:t>
      </w:r>
      <w:proofErr w:type="spellStart"/>
      <w:r>
        <w:t>qual</w:t>
      </w:r>
      <w:proofErr w:type="spellEnd"/>
      <w:r>
        <w:br/>
      </w:r>
      <w:proofErr w:type="spellStart"/>
      <w:r>
        <w:t>mitt</w:t>
      </w:r>
      <w:proofErr w:type="spellEnd"/>
      <w:r>
        <w:t xml:space="preserve"> krieg </w:t>
      </w:r>
      <w:proofErr w:type="spellStart"/>
      <w:r>
        <w:t>vnd</w:t>
      </w:r>
      <w:proofErr w:type="spellEnd"/>
      <w:r>
        <w:t xml:space="preserve"> großem sterben.</w:t>
      </w:r>
    </w:p>
    <w:p w14:paraId="7F4A78CC" w14:textId="62D5D94C" w:rsidR="009E19C1" w:rsidRDefault="009E19C1" w:rsidP="009E19C1">
      <w:pPr>
        <w:pStyle w:val="berschrift2"/>
      </w:pPr>
      <w:r w:rsidRPr="009E19C1">
        <w:t>Da Jesus an des Kreuzes Stamm</w:t>
      </w:r>
    </w:p>
    <w:p w14:paraId="67091FF8" w14:textId="77777777" w:rsidR="009E19C1" w:rsidRDefault="009E19C1" w:rsidP="009E19C1">
      <w:pPr>
        <w:pStyle w:val="StandardWeb"/>
      </w:pPr>
      <w:r>
        <w:t>1. Da Jesus an des Kreuzes Stamm</w:t>
      </w:r>
      <w:r>
        <w:br/>
        <w:t>Der ganzen Welt Sünd‘ auf sich nahm,</w:t>
      </w:r>
      <w:r>
        <w:br/>
        <w:t>Sprach er in seinen Schmerzen</w:t>
      </w:r>
      <w:r>
        <w:br/>
        <w:t>Noch sieben Wort‘, die lasset uns</w:t>
      </w:r>
      <w:r>
        <w:br/>
        <w:t>Erwägen wohl im Herzen.</w:t>
      </w:r>
    </w:p>
    <w:p w14:paraId="641C62A8" w14:textId="77777777" w:rsidR="009E19C1" w:rsidRDefault="009E19C1" w:rsidP="009E19C1">
      <w:pPr>
        <w:pStyle w:val="StandardWeb"/>
      </w:pPr>
      <w:r>
        <w:t>2. Zum ersten: Vater, strafe nicht</w:t>
      </w:r>
      <w:r>
        <w:br/>
        <w:t xml:space="preserve">An ihnen, was mir jetzt </w:t>
      </w:r>
      <w:proofErr w:type="spellStart"/>
      <w:r>
        <w:t>geschicht</w:t>
      </w:r>
      <w:proofErr w:type="spellEnd"/>
      <w:r>
        <w:t>,</w:t>
      </w:r>
      <w:r>
        <w:br/>
        <w:t>Weil sie es nicht verstehen.</w:t>
      </w:r>
      <w:r>
        <w:br/>
        <w:t>Vergib uns, Gott, wenn wir auch noch</w:t>
      </w:r>
      <w:r>
        <w:br/>
        <w:t>Aus Irrtum was begehen!</w:t>
      </w:r>
    </w:p>
    <w:p w14:paraId="3001A0A6" w14:textId="77777777" w:rsidR="009E19C1" w:rsidRDefault="009E19C1" w:rsidP="009E19C1">
      <w:pPr>
        <w:pStyle w:val="StandardWeb"/>
      </w:pPr>
      <w:r>
        <w:t>3. Zum andern er des Schächers dacht‘:</w:t>
      </w:r>
      <w:r>
        <w:br/>
        <w:t>Fürwahr du wirst noch vor der Nacht</w:t>
      </w:r>
      <w:r>
        <w:br/>
        <w:t>In meinem Reich heut‘ leben.</w:t>
      </w:r>
      <w:r>
        <w:br/>
        <w:t>O Herr, nimm uns auch bald zu dir,</w:t>
      </w:r>
      <w:r>
        <w:br/>
        <w:t>Die wir im Elend schweben.</w:t>
      </w:r>
    </w:p>
    <w:p w14:paraId="497CBD12" w14:textId="77777777" w:rsidR="009E19C1" w:rsidRDefault="009E19C1" w:rsidP="009E19C1">
      <w:pPr>
        <w:pStyle w:val="StandardWeb"/>
      </w:pPr>
      <w:r>
        <w:t>4. Zum dritten: Deinen Sohn sieh, Weib!</w:t>
      </w:r>
      <w:r>
        <w:br/>
        <w:t>Johannes, ihr zu Dienste bleib</w:t>
      </w:r>
      <w:r>
        <w:br/>
        <w:t>Und sie als Mutter liebe!</w:t>
      </w:r>
      <w:r>
        <w:br/>
        <w:t>Versorg, Herr, die wir lassen hier,</w:t>
      </w:r>
      <w:r>
        <w:br/>
        <w:t>Daß niemand sie betrübe!</w:t>
      </w:r>
    </w:p>
    <w:p w14:paraId="516E414A" w14:textId="77777777" w:rsidR="009E19C1" w:rsidRDefault="009E19C1" w:rsidP="009E19C1">
      <w:pPr>
        <w:pStyle w:val="StandardWeb"/>
      </w:pPr>
      <w:r>
        <w:t xml:space="preserve">5. Zum vierten sagte er: Mich </w:t>
      </w:r>
      <w:proofErr w:type="spellStart"/>
      <w:r>
        <w:t>dürst’t</w:t>
      </w:r>
      <w:proofErr w:type="spellEnd"/>
      <w:r>
        <w:t>!</w:t>
      </w:r>
      <w:r>
        <w:br/>
        <w:t>O Jesu, großer Lebensfürst,</w:t>
      </w:r>
      <w:r>
        <w:br/>
        <w:t>Du hast Durst und Verlangen</w:t>
      </w:r>
      <w:r>
        <w:br/>
        <w:t>Nach unsrer Seligkeit; drum hilf,</w:t>
      </w:r>
      <w:r>
        <w:br/>
        <w:t>Daß wir sie auch empfangen.</w:t>
      </w:r>
    </w:p>
    <w:p w14:paraId="0DCBA75A" w14:textId="77777777" w:rsidR="009E19C1" w:rsidRDefault="009E19C1" w:rsidP="009E19C1">
      <w:pPr>
        <w:pStyle w:val="StandardWeb"/>
      </w:pPr>
      <w:r>
        <w:t>6. Zum fünften: O mein Gott, mein Gott,</w:t>
      </w:r>
      <w:r>
        <w:br/>
        <w:t>Wie läßt du mich so in der Not?</w:t>
      </w:r>
      <w:r>
        <w:br/>
        <w:t>Hier wirst du, Herr, verlassen,</w:t>
      </w:r>
      <w:r>
        <w:br/>
        <w:t xml:space="preserve">Daß uns Gott wieder dort </w:t>
      </w:r>
      <w:proofErr w:type="spellStart"/>
      <w:r>
        <w:t>aufnehm</w:t>
      </w:r>
      <w:proofErr w:type="spellEnd"/>
      <w:r>
        <w:t>‘.</w:t>
      </w:r>
      <w:r>
        <w:br/>
        <w:t>Den Trost laß uns wohl fassen.</w:t>
      </w:r>
    </w:p>
    <w:p w14:paraId="58DFD7A6" w14:textId="77777777" w:rsidR="009E19C1" w:rsidRDefault="009E19C1" w:rsidP="009E19C1">
      <w:pPr>
        <w:pStyle w:val="StandardWeb"/>
      </w:pPr>
      <w:r>
        <w:t>7. Zum sechsten: Hiermit ist vollbracht</w:t>
      </w:r>
      <w:r>
        <w:br/>
        <w:t>Und alles nunmehr gutgemacht.</w:t>
      </w:r>
      <w:r>
        <w:br/>
        <w:t>Gib, daß wir auch durchdringen,</w:t>
      </w:r>
      <w:r>
        <w:br/>
        <w:t>Und was du, Herr, uns auferlegt,</w:t>
      </w:r>
      <w:r>
        <w:br/>
        <w:t>Hilf seliglich vollbringen.</w:t>
      </w:r>
    </w:p>
    <w:p w14:paraId="1E60DEBD" w14:textId="77777777" w:rsidR="009E19C1" w:rsidRDefault="009E19C1" w:rsidP="009E19C1">
      <w:pPr>
        <w:pStyle w:val="StandardWeb"/>
      </w:pPr>
      <w:r>
        <w:t>8. Zum siebenten: Ich meine Seel‘,</w:t>
      </w:r>
      <w:r>
        <w:br/>
        <w:t>O Gott, mein Vater, dir befehl‘</w:t>
      </w:r>
      <w:r>
        <w:br/>
        <w:t>Zu deinen treuen Händen.</w:t>
      </w:r>
      <w:r>
        <w:br/>
        <w:t>Dies Wort sei unser letzter Wunsch,</w:t>
      </w:r>
      <w:r>
        <w:br/>
        <w:t>Wenn wir das Leben enden.</w:t>
      </w:r>
    </w:p>
    <w:p w14:paraId="054DAD90" w14:textId="77777777" w:rsidR="009E19C1" w:rsidRDefault="009E19C1" w:rsidP="009E19C1">
      <w:pPr>
        <w:pStyle w:val="StandardWeb"/>
      </w:pPr>
      <w:r>
        <w:t>9. Wer oft an diese Wort‘ gedenkt,</w:t>
      </w:r>
      <w:r>
        <w:br/>
        <w:t>Wenn seine Missetat ihn kränkt,</w:t>
      </w:r>
      <w:r>
        <w:br/>
        <w:t>Der wird es wohl genießen;</w:t>
      </w:r>
      <w:r>
        <w:br/>
        <w:t>Denn er durch Gottes Gnad‘ erlangt</w:t>
      </w:r>
      <w:r>
        <w:br/>
        <w:t>Ein ruhiges Gewissen.</w:t>
      </w:r>
    </w:p>
    <w:p w14:paraId="100829EF" w14:textId="77777777" w:rsidR="009E19C1" w:rsidRDefault="009E19C1" w:rsidP="009E19C1">
      <w:pPr>
        <w:pStyle w:val="StandardWeb"/>
      </w:pPr>
      <w:r>
        <w:t>10. Verleih und dies, Herr Jesu Christ,</w:t>
      </w:r>
      <w:r>
        <w:br/>
        <w:t>Der du für uns gestorben bist!</w:t>
      </w:r>
      <w:r>
        <w:br/>
        <w:t>Gib, daß wir deine Wunden,</w:t>
      </w:r>
      <w:r>
        <w:br/>
        <w:t>Dein Leiden, Marter, Kreuz, und Tod</w:t>
      </w:r>
      <w:r>
        <w:br/>
        <w:t>Betrachten alle Stunden!</w:t>
      </w:r>
    </w:p>
    <w:p w14:paraId="62AFE422" w14:textId="2808C555" w:rsidR="009E19C1" w:rsidRDefault="009E19C1" w:rsidP="009E19C1">
      <w:pPr>
        <w:pStyle w:val="berschrift2"/>
      </w:pPr>
      <w:r w:rsidRPr="009E19C1">
        <w:t>Passionslied</w:t>
      </w:r>
    </w:p>
    <w:p w14:paraId="10CFE849" w14:textId="77777777" w:rsidR="009E19C1" w:rsidRPr="009E19C1" w:rsidRDefault="009E19C1" w:rsidP="009E19C1">
      <w:pPr>
        <w:pStyle w:val="StandardWeb"/>
        <w:rPr>
          <w:i/>
          <w:iCs/>
          <w:sz w:val="20"/>
          <w:szCs w:val="20"/>
        </w:rPr>
      </w:pPr>
      <w:r w:rsidRPr="009E19C1">
        <w:rPr>
          <w:i/>
          <w:iCs/>
          <w:sz w:val="20"/>
          <w:szCs w:val="20"/>
        </w:rPr>
        <w:t xml:space="preserve">Nach einem alten bei Friedrich Gutknecht in Nürnberg ohne Jahr erschienen Druck unter dem Titel „Ein geistlich Lied von den </w:t>
      </w:r>
      <w:proofErr w:type="spellStart"/>
      <w:r w:rsidRPr="009E19C1">
        <w:rPr>
          <w:i/>
          <w:iCs/>
          <w:sz w:val="20"/>
          <w:szCs w:val="20"/>
        </w:rPr>
        <w:t>siben</w:t>
      </w:r>
      <w:proofErr w:type="spellEnd"/>
      <w:r w:rsidRPr="009E19C1">
        <w:rPr>
          <w:i/>
          <w:iCs/>
          <w:sz w:val="20"/>
          <w:szCs w:val="20"/>
        </w:rPr>
        <w:t xml:space="preserve"> Worten, die der Herr an dem </w:t>
      </w:r>
      <w:proofErr w:type="spellStart"/>
      <w:r w:rsidRPr="009E19C1">
        <w:rPr>
          <w:i/>
          <w:iCs/>
          <w:sz w:val="20"/>
          <w:szCs w:val="20"/>
        </w:rPr>
        <w:t>Creutze</w:t>
      </w:r>
      <w:proofErr w:type="spellEnd"/>
      <w:r w:rsidRPr="009E19C1">
        <w:rPr>
          <w:i/>
          <w:iCs/>
          <w:sz w:val="20"/>
          <w:szCs w:val="20"/>
        </w:rPr>
        <w:t xml:space="preserve"> sprach. Ein ander Lied von einem </w:t>
      </w:r>
      <w:proofErr w:type="spellStart"/>
      <w:r w:rsidRPr="009E19C1">
        <w:rPr>
          <w:i/>
          <w:iCs/>
          <w:sz w:val="20"/>
          <w:szCs w:val="20"/>
        </w:rPr>
        <w:t>Apffel</w:t>
      </w:r>
      <w:proofErr w:type="spellEnd"/>
      <w:r w:rsidRPr="009E19C1">
        <w:rPr>
          <w:i/>
          <w:iCs/>
          <w:sz w:val="20"/>
          <w:szCs w:val="20"/>
        </w:rPr>
        <w:t xml:space="preserve"> und von dem leiden Christi. In dem roten Zwinger </w:t>
      </w:r>
      <w:proofErr w:type="spellStart"/>
      <w:r w:rsidRPr="009E19C1">
        <w:rPr>
          <w:i/>
          <w:iCs/>
          <w:sz w:val="20"/>
          <w:szCs w:val="20"/>
        </w:rPr>
        <w:t>thon</w:t>
      </w:r>
      <w:proofErr w:type="spellEnd"/>
      <w:r w:rsidRPr="009E19C1">
        <w:rPr>
          <w:i/>
          <w:iCs/>
          <w:sz w:val="20"/>
          <w:szCs w:val="20"/>
        </w:rPr>
        <w:t>“</w:t>
      </w:r>
    </w:p>
    <w:p w14:paraId="130EFCA2" w14:textId="4880BB9B" w:rsidR="009E19C1" w:rsidRDefault="009E19C1" w:rsidP="009E19C1">
      <w:pPr>
        <w:pStyle w:val="StandardWeb"/>
      </w:pPr>
      <w:r>
        <w:t>Da Jesus an dem Kreuze stund</w:t>
      </w:r>
      <w:r>
        <w:rPr>
          <w:rStyle w:val="Endnotenzeichen"/>
        </w:rPr>
        <w:endnoteReference w:id="1"/>
      </w:r>
      <w:r>
        <w:br/>
        <w:t xml:space="preserve">Und ihm sein Leichnam was </w:t>
      </w:r>
      <w:proofErr w:type="spellStart"/>
      <w:r>
        <w:t>verwund’t</w:t>
      </w:r>
      <w:proofErr w:type="spellEnd"/>
      <w:r>
        <w:br/>
        <w:t xml:space="preserve">So gar mit großem </w:t>
      </w:r>
      <w:proofErr w:type="spellStart"/>
      <w:r>
        <w:t>Schmerzebn</w:t>
      </w:r>
      <w:proofErr w:type="spellEnd"/>
      <w:r>
        <w:t>,</w:t>
      </w:r>
      <w:r>
        <w:br/>
        <w:t>Die sieben Wort, die der Herre sprach,</w:t>
      </w:r>
      <w:r>
        <w:br/>
        <w:t>Betracht‘ in deinem Herzen.</w:t>
      </w:r>
    </w:p>
    <w:p w14:paraId="40FE8A99" w14:textId="77777777" w:rsidR="009E19C1" w:rsidRDefault="009E19C1" w:rsidP="009E19C1">
      <w:pPr>
        <w:pStyle w:val="StandardWeb"/>
      </w:pPr>
      <w:r>
        <w:t xml:space="preserve">Zum Ersten sprach er gar </w:t>
      </w:r>
      <w:proofErr w:type="spellStart"/>
      <w:r>
        <w:t>süßiglich</w:t>
      </w:r>
      <w:proofErr w:type="spellEnd"/>
      <w:r>
        <w:br/>
        <w:t>Zu seinem Vater vom Himmelreich</w:t>
      </w:r>
      <w:r>
        <w:br/>
        <w:t>Mit Kräften und mit Sinnen:</w:t>
      </w:r>
      <w:r>
        <w:br/>
      </w:r>
      <w:proofErr w:type="spellStart"/>
      <w:r>
        <w:t>Vergieb</w:t>
      </w:r>
      <w:proofErr w:type="spellEnd"/>
      <w:r>
        <w:t xml:space="preserve"> </w:t>
      </w:r>
      <w:proofErr w:type="spellStart"/>
      <w:r>
        <w:t>ihn’n</w:t>
      </w:r>
      <w:proofErr w:type="spellEnd"/>
      <w:r>
        <w:t>, Vater! sie wissen nicht,</w:t>
      </w:r>
      <w:r>
        <w:br/>
        <w:t>Was sie an mir verbringen.</w:t>
      </w:r>
    </w:p>
    <w:p w14:paraId="0017EED2" w14:textId="056AA116" w:rsidR="009E19C1" w:rsidRDefault="009E19C1" w:rsidP="009E19C1">
      <w:pPr>
        <w:pStyle w:val="StandardWeb"/>
      </w:pPr>
      <w:r>
        <w:t>Zum Andern gedenk seiner Barmherzigkeit,</w:t>
      </w:r>
      <w:r>
        <w:br/>
        <w:t xml:space="preserve">Die Gott an den Schächer hat </w:t>
      </w:r>
      <w:proofErr w:type="spellStart"/>
      <w:r>
        <w:t>geleit</w:t>
      </w:r>
      <w:proofErr w:type="spellEnd"/>
      <w:r>
        <w:rPr>
          <w:rStyle w:val="Endnotenzeichen"/>
        </w:rPr>
        <w:endnoteReference w:id="2"/>
      </w:r>
      <w:r>
        <w:t>,</w:t>
      </w:r>
      <w:r>
        <w:br/>
        <w:t xml:space="preserve">Sprach Gott gar </w:t>
      </w:r>
      <w:proofErr w:type="spellStart"/>
      <w:r>
        <w:t>gnädigleiche</w:t>
      </w:r>
      <w:proofErr w:type="spellEnd"/>
      <w:r>
        <w:t>:</w:t>
      </w:r>
      <w:r>
        <w:br/>
        <w:t>Fürwahr, du wirst heut‘ bey mir seyn</w:t>
      </w:r>
      <w:r>
        <w:br/>
        <w:t>In meines Vaters Reiche.</w:t>
      </w:r>
    </w:p>
    <w:p w14:paraId="31319C99" w14:textId="77777777" w:rsidR="009E19C1" w:rsidRDefault="009E19C1" w:rsidP="009E19C1">
      <w:pPr>
        <w:pStyle w:val="StandardWeb"/>
      </w:pPr>
      <w:r>
        <w:t>Zum Dritten gedenk seiner großen Noth,</w:t>
      </w:r>
      <w:r>
        <w:br/>
        <w:t xml:space="preserve">Laß dir die Wort‘ nicht seyn </w:t>
      </w:r>
      <w:proofErr w:type="spellStart"/>
      <w:r>
        <w:t>ein’n</w:t>
      </w:r>
      <w:proofErr w:type="spellEnd"/>
      <w:r>
        <w:t xml:space="preserve"> Spott:</w:t>
      </w:r>
      <w:r>
        <w:br/>
        <w:t xml:space="preserve">Weib, schau </w:t>
      </w:r>
      <w:proofErr w:type="spellStart"/>
      <w:r>
        <w:t>dein’n</w:t>
      </w:r>
      <w:proofErr w:type="spellEnd"/>
      <w:r>
        <w:t xml:space="preserve"> Sohn gar eben!</w:t>
      </w:r>
      <w:r>
        <w:br/>
        <w:t>Johannes, nimm deiner Mutter wahr,</w:t>
      </w:r>
      <w:r>
        <w:br/>
        <w:t xml:space="preserve">Du sollt </w:t>
      </w:r>
      <w:proofErr w:type="spellStart"/>
      <w:r>
        <w:t>ihr’r</w:t>
      </w:r>
      <w:proofErr w:type="spellEnd"/>
      <w:r>
        <w:t xml:space="preserve"> gar eben pflegen.</w:t>
      </w:r>
    </w:p>
    <w:p w14:paraId="575156CC" w14:textId="77777777" w:rsidR="009E19C1" w:rsidRDefault="009E19C1" w:rsidP="009E19C1">
      <w:pPr>
        <w:pStyle w:val="StandardWeb"/>
      </w:pPr>
      <w:r>
        <w:t>Nun merket, was das viert‘ Wort was:</w:t>
      </w:r>
      <w:r>
        <w:br/>
        <w:t xml:space="preserve">Mich </w:t>
      </w:r>
      <w:proofErr w:type="spellStart"/>
      <w:r>
        <w:t>dürst’t</w:t>
      </w:r>
      <w:proofErr w:type="spellEnd"/>
      <w:r>
        <w:t xml:space="preserve"> so hart </w:t>
      </w:r>
      <w:proofErr w:type="spellStart"/>
      <w:r>
        <w:t>ohn</w:t>
      </w:r>
      <w:proofErr w:type="spellEnd"/>
      <w:r>
        <w:t xml:space="preserve"> Unterlaß,</w:t>
      </w:r>
      <w:r>
        <w:br/>
        <w:t>Schrey Gott mit lauter Stimme.</w:t>
      </w:r>
      <w:r>
        <w:br/>
        <w:t xml:space="preserve">Das </w:t>
      </w:r>
      <w:proofErr w:type="spellStart"/>
      <w:r>
        <w:t>menschleich</w:t>
      </w:r>
      <w:proofErr w:type="spellEnd"/>
      <w:r>
        <w:t xml:space="preserve">‘ Heil thät‘ er </w:t>
      </w:r>
      <w:proofErr w:type="spellStart"/>
      <w:r>
        <w:t>begehr’n</w:t>
      </w:r>
      <w:proofErr w:type="spellEnd"/>
      <w:r>
        <w:t>;</w:t>
      </w:r>
      <w:r>
        <w:br/>
        <w:t>Seiner Nagel ward er empfinden.</w:t>
      </w:r>
    </w:p>
    <w:p w14:paraId="667BC6F2" w14:textId="77777777" w:rsidR="009E19C1" w:rsidRDefault="009E19C1" w:rsidP="009E19C1">
      <w:pPr>
        <w:pStyle w:val="StandardWeb"/>
      </w:pPr>
      <w:r>
        <w:t>Zum Fünften gedenk seiner Barmherzigkeit,</w:t>
      </w:r>
      <w:r>
        <w:br/>
        <w:t xml:space="preserve">Die Gott am heiligen Kreuz </w:t>
      </w:r>
      <w:proofErr w:type="spellStart"/>
      <w:r>
        <w:t>ausschrey</w:t>
      </w:r>
      <w:proofErr w:type="spellEnd"/>
      <w:r>
        <w:t>:</w:t>
      </w:r>
      <w:r>
        <w:br/>
        <w:t>Mein Gott, wie hast du mich verlassen!</w:t>
      </w:r>
      <w:r>
        <w:br/>
        <w:t>Das Elend, das ich leiden muß,</w:t>
      </w:r>
      <w:r>
        <w:br/>
        <w:t>Das ist ganz über die Maßen.</w:t>
      </w:r>
    </w:p>
    <w:p w14:paraId="358C0EE7" w14:textId="77777777" w:rsidR="009E19C1" w:rsidRDefault="009E19C1" w:rsidP="009E19C1">
      <w:pPr>
        <w:pStyle w:val="StandardWeb"/>
      </w:pPr>
      <w:r>
        <w:t xml:space="preserve">Das sechst‘ was gar ein </w:t>
      </w:r>
      <w:proofErr w:type="spellStart"/>
      <w:r>
        <w:t>kräftigs</w:t>
      </w:r>
      <w:proofErr w:type="spellEnd"/>
      <w:r>
        <w:t xml:space="preserve"> Wort,</w:t>
      </w:r>
      <w:r>
        <w:br/>
        <w:t>Das mancher Sünder auch erhört</w:t>
      </w:r>
      <w:r>
        <w:br/>
        <w:t>Aus seinem göttlichen Munde:</w:t>
      </w:r>
      <w:r>
        <w:br/>
        <w:t xml:space="preserve">Es ist </w:t>
      </w:r>
      <w:proofErr w:type="spellStart"/>
      <w:r>
        <w:t>vollgracht</w:t>
      </w:r>
      <w:proofErr w:type="spellEnd"/>
      <w:r>
        <w:t xml:space="preserve"> mein Leiden groß</w:t>
      </w:r>
      <w:r>
        <w:br/>
      </w:r>
      <w:proofErr w:type="spellStart"/>
      <w:r>
        <w:t>Wol</w:t>
      </w:r>
      <w:proofErr w:type="spellEnd"/>
      <w:r>
        <w:t xml:space="preserve"> hie zu dieser Stunde.</w:t>
      </w:r>
    </w:p>
    <w:p w14:paraId="5924775A" w14:textId="37E5ED9B" w:rsidR="009E19C1" w:rsidRDefault="009E19C1" w:rsidP="009E19C1">
      <w:pPr>
        <w:pStyle w:val="StandardWeb"/>
      </w:pPr>
      <w:r>
        <w:t>Zum Siebenten befehl ich mich, Vater, in deine Händ‘!</w:t>
      </w:r>
      <w:r>
        <w:br/>
        <w:t>Den heiligen Geist du zu mir send‘</w:t>
      </w:r>
      <w:r>
        <w:br/>
        <w:t>An meinen letzten Zeiten,</w:t>
      </w:r>
      <w:r>
        <w:br/>
        <w:t>Wenn sich mein‘ Seel‘ von mir will scheiden,</w:t>
      </w:r>
      <w:r>
        <w:br/>
        <w:t xml:space="preserve">Und mag nicht länger </w:t>
      </w:r>
      <w:proofErr w:type="spellStart"/>
      <w:r>
        <w:t>beiten</w:t>
      </w:r>
      <w:proofErr w:type="spellEnd"/>
      <w:r>
        <w:rPr>
          <w:rStyle w:val="Endnotenzeichen"/>
        </w:rPr>
        <w:endnoteReference w:id="3"/>
      </w:r>
      <w:r>
        <w:t>.</w:t>
      </w:r>
    </w:p>
    <w:p w14:paraId="6703A3D1" w14:textId="77777777" w:rsidR="009E19C1" w:rsidRDefault="009E19C1" w:rsidP="009E19C1">
      <w:pPr>
        <w:pStyle w:val="StandardWeb"/>
      </w:pPr>
      <w:r>
        <w:t>Wer Gottes Marter in Ehren hat</w:t>
      </w:r>
      <w:r>
        <w:br/>
        <w:t xml:space="preserve">Und oft gedenkt der sieben </w:t>
      </w:r>
      <w:proofErr w:type="spellStart"/>
      <w:r>
        <w:t>Wrot</w:t>
      </w:r>
      <w:proofErr w:type="spellEnd"/>
      <w:r>
        <w:t>,</w:t>
      </w:r>
      <w:r>
        <w:br/>
        <w:t>Des will Gott eben pflegen</w:t>
      </w:r>
      <w:r>
        <w:br/>
      </w:r>
      <w:proofErr w:type="spellStart"/>
      <w:r>
        <w:t>Wol</w:t>
      </w:r>
      <w:proofErr w:type="spellEnd"/>
      <w:r>
        <w:t xml:space="preserve"> hie auf </w:t>
      </w:r>
      <w:proofErr w:type="spellStart"/>
      <w:r>
        <w:t>Erd</w:t>
      </w:r>
      <w:proofErr w:type="spellEnd"/>
      <w:r>
        <w:t>‘ mit seiner Gnad‘,</w:t>
      </w:r>
      <w:r>
        <w:br/>
        <w:t>Und dort im ewigen Leben.</w:t>
      </w:r>
    </w:p>
    <w:p w14:paraId="7C9781FD" w14:textId="77777777" w:rsidR="009E19C1" w:rsidRPr="009E19C1" w:rsidRDefault="009E19C1" w:rsidP="009E19C1">
      <w:pPr>
        <w:rPr>
          <w:lang w:eastAsia="de-DE"/>
        </w:rPr>
      </w:pPr>
    </w:p>
    <w:p w14:paraId="47990D6A" w14:textId="77777777" w:rsidR="00D5498D" w:rsidRPr="00D5498D" w:rsidRDefault="007166CE" w:rsidP="009E19C1">
      <w:pPr>
        <w:pStyle w:val="berschrift1"/>
      </w:pPr>
      <w:r>
        <w:br w:type="page"/>
      </w:r>
      <w:r w:rsidR="00D5498D" w:rsidRPr="00D5498D">
        <w:t>Quellen:</w:t>
      </w:r>
    </w:p>
    <w:p w14:paraId="55A47B7D" w14:textId="77777777" w:rsidR="00D5498D" w:rsidRPr="00D5498D" w:rsidRDefault="00D5498D" w:rsidP="009E19C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2225E67" w14:textId="77777777" w:rsidR="00D5498D" w:rsidRPr="00D5498D" w:rsidRDefault="00D5498D" w:rsidP="009E19C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B8C4FCA" w14:textId="77777777" w:rsidR="00D5498D" w:rsidRPr="00D5498D" w:rsidRDefault="00D5498D" w:rsidP="009E19C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0DDBEF6" w14:textId="77777777" w:rsidR="008E63BE" w:rsidRDefault="00D5498D" w:rsidP="009E19C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5F3E79F" w14:textId="77777777" w:rsidR="00D5498D" w:rsidRDefault="008E63BE" w:rsidP="009E19C1">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90962CD" w14:textId="77777777" w:rsidR="00082307" w:rsidRPr="00082307" w:rsidRDefault="00082307" w:rsidP="009E19C1">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8203A78" w14:textId="77777777" w:rsidR="00082307" w:rsidRPr="00082307" w:rsidRDefault="00082307" w:rsidP="009E19C1">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770124C" w14:textId="77777777" w:rsidR="00082307" w:rsidRPr="00082307" w:rsidRDefault="00082307" w:rsidP="009E19C1">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17A9518" w14:textId="77777777" w:rsidR="00082307" w:rsidRPr="00082307" w:rsidRDefault="00082307" w:rsidP="009E19C1">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6B6AF5C" w14:textId="77777777" w:rsidR="00D5498D" w:rsidRPr="00D5498D" w:rsidRDefault="00D5498D" w:rsidP="009E19C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7216CB" w14:textId="77777777" w:rsidR="008E63BE" w:rsidRDefault="00D5498D" w:rsidP="009E19C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8E13055" w14:textId="77777777" w:rsidR="008E63BE" w:rsidRDefault="008E63BE" w:rsidP="009E19C1">
      <w:pPr>
        <w:spacing w:after="0" w:line="240" w:lineRule="auto"/>
        <w:rPr>
          <w:rFonts w:eastAsia="Times New Roman"/>
          <w:color w:val="000000"/>
          <w:szCs w:val="24"/>
          <w:lang w:eastAsia="de-DE"/>
        </w:rPr>
      </w:pPr>
      <w:r>
        <w:rPr>
          <w:rFonts w:eastAsia="Times New Roman"/>
          <w:color w:val="000000"/>
          <w:szCs w:val="24"/>
          <w:lang w:eastAsia="de-DE"/>
        </w:rPr>
        <w:br w:type="page"/>
      </w:r>
    </w:p>
    <w:p w14:paraId="1207E467" w14:textId="77777777" w:rsidR="00C35859" w:rsidRPr="00D5498D" w:rsidRDefault="008E63BE" w:rsidP="009E19C1">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9926" w14:textId="77777777" w:rsidR="00F27337" w:rsidRDefault="00F27337" w:rsidP="009E19C1">
      <w:pPr>
        <w:spacing w:after="0" w:line="240" w:lineRule="auto"/>
      </w:pPr>
      <w:r>
        <w:separator/>
      </w:r>
    </w:p>
  </w:endnote>
  <w:endnote w:type="continuationSeparator" w:id="0">
    <w:p w14:paraId="755A4EC9" w14:textId="77777777" w:rsidR="00F27337" w:rsidRDefault="00F27337" w:rsidP="009E19C1">
      <w:pPr>
        <w:spacing w:after="0" w:line="240" w:lineRule="auto"/>
      </w:pPr>
      <w:r>
        <w:continuationSeparator/>
      </w:r>
    </w:p>
  </w:endnote>
  <w:endnote w:id="1">
    <w:p w14:paraId="0DA9F750" w14:textId="442D7B4E" w:rsidR="009E19C1" w:rsidRDefault="009E19C1">
      <w:pPr>
        <w:pStyle w:val="Endnotentext"/>
      </w:pPr>
      <w:r>
        <w:rPr>
          <w:rStyle w:val="Endnotenzeichen"/>
        </w:rPr>
        <w:endnoteRef/>
      </w:r>
      <w:r>
        <w:t xml:space="preserve"> In dem Original steht: hieng</w:t>
      </w:r>
    </w:p>
  </w:endnote>
  <w:endnote w:id="2">
    <w:p w14:paraId="66B28442" w14:textId="56CFFF08" w:rsidR="009E19C1" w:rsidRDefault="009E19C1">
      <w:pPr>
        <w:pStyle w:val="Endnotentext"/>
      </w:pPr>
      <w:r>
        <w:rPr>
          <w:rStyle w:val="Endnotenzeichen"/>
        </w:rPr>
        <w:endnoteRef/>
      </w:r>
      <w:r>
        <w:t xml:space="preserve"> gelegt, erzeigt</w:t>
      </w:r>
    </w:p>
  </w:endnote>
  <w:endnote w:id="3">
    <w:p w14:paraId="0AD93133" w14:textId="681BB84A" w:rsidR="009E19C1" w:rsidRDefault="009E19C1">
      <w:pPr>
        <w:pStyle w:val="Endnotentext"/>
      </w:pPr>
      <w:r>
        <w:rPr>
          <w:rStyle w:val="Endnotenzeichen"/>
        </w:rPr>
        <w:endnoteRef/>
      </w:r>
      <w:r>
        <w:t xml:space="preserve"> warten, bleiben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492B7" w14:textId="77777777" w:rsidR="00F27337" w:rsidRDefault="00F27337" w:rsidP="009E19C1">
      <w:pPr>
        <w:spacing w:after="0" w:line="240" w:lineRule="auto"/>
      </w:pPr>
      <w:r>
        <w:separator/>
      </w:r>
    </w:p>
  </w:footnote>
  <w:footnote w:type="continuationSeparator" w:id="0">
    <w:p w14:paraId="1985AE0D" w14:textId="77777777" w:rsidR="00F27337" w:rsidRDefault="00F27337" w:rsidP="009E19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337"/>
    <w:rsid w:val="00082307"/>
    <w:rsid w:val="000C66E5"/>
    <w:rsid w:val="001F54C4"/>
    <w:rsid w:val="0022039F"/>
    <w:rsid w:val="00272484"/>
    <w:rsid w:val="00297F83"/>
    <w:rsid w:val="002E6D11"/>
    <w:rsid w:val="00381C0C"/>
    <w:rsid w:val="00537F59"/>
    <w:rsid w:val="00680BE3"/>
    <w:rsid w:val="007166CE"/>
    <w:rsid w:val="007E1779"/>
    <w:rsid w:val="0083667B"/>
    <w:rsid w:val="008D7463"/>
    <w:rsid w:val="008E417E"/>
    <w:rsid w:val="008E63BE"/>
    <w:rsid w:val="00981F0D"/>
    <w:rsid w:val="009E19C1"/>
    <w:rsid w:val="00B365E5"/>
    <w:rsid w:val="00C35859"/>
    <w:rsid w:val="00CC4EAC"/>
    <w:rsid w:val="00D14D4F"/>
    <w:rsid w:val="00D5498D"/>
    <w:rsid w:val="00E04337"/>
    <w:rsid w:val="00F273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6396B"/>
  <w15:chartTrackingRefBased/>
  <w15:docId w15:val="{D031B4AC-509E-4DC1-B88A-07D924FC2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9E19C1"/>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9E19C1"/>
  </w:style>
  <w:style w:type="character" w:customStyle="1" w:styleId="author">
    <w:name w:val="author"/>
    <w:basedOn w:val="Absatz-Standardschriftart"/>
    <w:rsid w:val="009E19C1"/>
  </w:style>
  <w:style w:type="character" w:customStyle="1" w:styleId="cat-links">
    <w:name w:val="cat-links"/>
    <w:basedOn w:val="Absatz-Standardschriftart"/>
    <w:rsid w:val="009E19C1"/>
  </w:style>
  <w:style w:type="character" w:customStyle="1" w:styleId="tags-links">
    <w:name w:val="tags-links"/>
    <w:basedOn w:val="Absatz-Standardschriftart"/>
    <w:rsid w:val="009E19C1"/>
  </w:style>
  <w:style w:type="character" w:customStyle="1" w:styleId="comments-link">
    <w:name w:val="comments-link"/>
    <w:basedOn w:val="Absatz-Standardschriftart"/>
    <w:rsid w:val="009E19C1"/>
  </w:style>
  <w:style w:type="paragraph" w:styleId="Endnotentext">
    <w:name w:val="endnote text"/>
    <w:basedOn w:val="Standard"/>
    <w:link w:val="EndnotentextZchn"/>
    <w:uiPriority w:val="99"/>
    <w:semiHidden/>
    <w:unhideWhenUsed/>
    <w:rsid w:val="009E19C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E19C1"/>
    <w:rPr>
      <w:rFonts w:ascii="Times New Roman" w:hAnsi="Times New Roman"/>
      <w:lang w:eastAsia="en-US"/>
    </w:rPr>
  </w:style>
  <w:style w:type="character" w:styleId="Endnotenzeichen">
    <w:name w:val="endnote reference"/>
    <w:basedOn w:val="Absatz-Standardschriftart"/>
    <w:uiPriority w:val="99"/>
    <w:semiHidden/>
    <w:unhideWhenUsed/>
    <w:rsid w:val="009E19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99963162">
      <w:bodyDiv w:val="1"/>
      <w:marLeft w:val="0"/>
      <w:marRight w:val="0"/>
      <w:marTop w:val="0"/>
      <w:marBottom w:val="0"/>
      <w:divBdr>
        <w:top w:val="none" w:sz="0" w:space="0" w:color="auto"/>
        <w:left w:val="none" w:sz="0" w:space="0" w:color="auto"/>
        <w:bottom w:val="none" w:sz="0" w:space="0" w:color="auto"/>
        <w:right w:val="none" w:sz="0" w:space="0" w:color="auto"/>
      </w:divBdr>
      <w:divsChild>
        <w:div w:id="793325394">
          <w:marLeft w:val="0"/>
          <w:marRight w:val="0"/>
          <w:marTop w:val="0"/>
          <w:marBottom w:val="0"/>
          <w:divBdr>
            <w:top w:val="none" w:sz="0" w:space="0" w:color="auto"/>
            <w:left w:val="none" w:sz="0" w:space="0" w:color="auto"/>
            <w:bottom w:val="none" w:sz="0" w:space="0" w:color="auto"/>
            <w:right w:val="none" w:sz="0" w:space="0" w:color="auto"/>
          </w:divBdr>
        </w:div>
        <w:div w:id="1947302354">
          <w:marLeft w:val="0"/>
          <w:marRight w:val="0"/>
          <w:marTop w:val="0"/>
          <w:marBottom w:val="0"/>
          <w:divBdr>
            <w:top w:val="none" w:sz="0" w:space="0" w:color="auto"/>
            <w:left w:val="none" w:sz="0" w:space="0" w:color="auto"/>
            <w:bottom w:val="none" w:sz="0" w:space="0" w:color="auto"/>
            <w:right w:val="none" w:sz="0" w:space="0" w:color="auto"/>
          </w:divBdr>
        </w:div>
        <w:div w:id="10970767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4F616-96AA-48D0-BBDE-A9B760779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2810</Words>
  <Characters>17703</Characters>
  <Application>Microsoft Office Word</Application>
  <DocSecurity>0</DocSecurity>
  <Lines>147</Lines>
  <Paragraphs>40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Ain Christlicher Vnderricht der Bruederlichen lieb</dc:title>
  <dc:subject/>
  <dc:creator>Böschenstein, Johann</dc:creator>
  <cp:keywords/>
  <dc:description/>
  <cp:lastModifiedBy>webmaster@glaubensstimme.de</cp:lastModifiedBy>
  <cp:revision>4</cp:revision>
  <dcterms:created xsi:type="dcterms:W3CDTF">2021-04-15T12:08:00Z</dcterms:created>
  <dcterms:modified xsi:type="dcterms:W3CDTF">2021-04-16T16:15:00Z</dcterms:modified>
  <dc:language>de</dc:language>
</cp:coreProperties>
</file>